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C3" w:rsidRDefault="009305C3" w:rsidP="009305C3">
      <w:pPr>
        <w:pStyle w:val="Nagwek11"/>
        <w:kinsoku w:val="0"/>
        <w:overflowPunct w:val="0"/>
        <w:ind w:left="142" w:right="324"/>
        <w:jc w:val="center"/>
        <w:rPr>
          <w:spacing w:val="-1"/>
        </w:rPr>
      </w:pPr>
      <w:r w:rsidRPr="001045CC">
        <w:rPr>
          <w:noProof/>
          <w:lang w:eastAsia="pl-PL"/>
        </w:rPr>
        <w:drawing>
          <wp:inline distT="0" distB="0" distL="0" distR="0" wp14:anchorId="60EB08F4" wp14:editId="33C36F54">
            <wp:extent cx="5181600" cy="466725"/>
            <wp:effectExtent l="0" t="0" r="0" b="9525"/>
            <wp:docPr id="1" name="Obraz 1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Załącznik nr 1 do ZO</w:t>
      </w:r>
    </w:p>
    <w:p w:rsidR="009305C3" w:rsidRPr="001045CC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  <w:r w:rsidRPr="001045CC">
        <w:rPr>
          <w:spacing w:val="-1"/>
        </w:rPr>
        <w:t>Formularz oferty</w:t>
      </w:r>
    </w:p>
    <w:p w:rsidR="009305C3" w:rsidRPr="00AD053C" w:rsidRDefault="009305C3" w:rsidP="009305C3">
      <w:pPr>
        <w:widowControl w:val="0"/>
        <w:tabs>
          <w:tab w:val="left" w:pos="426"/>
          <w:tab w:val="right" w:pos="9072"/>
        </w:tabs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1045CC">
        <w:rPr>
          <w:b/>
          <w:bCs/>
          <w:spacing w:val="-1"/>
        </w:rPr>
        <w:t xml:space="preserve">do postępowania </w:t>
      </w:r>
      <w:r>
        <w:rPr>
          <w:b/>
          <w:bCs/>
          <w:spacing w:val="-1"/>
        </w:rPr>
        <w:t xml:space="preserve">na świadczenie usługi </w:t>
      </w:r>
      <w:r w:rsidRPr="00AD053C">
        <w:rPr>
          <w:b/>
          <w:sz w:val="22"/>
          <w:szCs w:val="22"/>
        </w:rPr>
        <w:t>digitalizacj</w:t>
      </w:r>
      <w:r>
        <w:rPr>
          <w:b/>
          <w:sz w:val="22"/>
          <w:szCs w:val="22"/>
        </w:rPr>
        <w:t>i</w:t>
      </w:r>
      <w:r w:rsidRPr="00AD053C">
        <w:rPr>
          <w:b/>
          <w:sz w:val="22"/>
          <w:szCs w:val="22"/>
        </w:rPr>
        <w:t xml:space="preserve"> (poprzez skanowanie) </w:t>
      </w:r>
      <w:r w:rsidR="0028228D">
        <w:rPr>
          <w:b/>
          <w:sz w:val="22"/>
          <w:szCs w:val="22"/>
        </w:rPr>
        <w:t>części</w:t>
      </w:r>
      <w:r w:rsidRPr="00AD053C">
        <w:rPr>
          <w:b/>
          <w:sz w:val="22"/>
          <w:szCs w:val="22"/>
        </w:rPr>
        <w:t xml:space="preserve"> zbiorów bibliotecznych Biblioteki </w:t>
      </w:r>
      <w:proofErr w:type="spellStart"/>
      <w:r w:rsidRPr="00AD053C">
        <w:rPr>
          <w:b/>
          <w:sz w:val="22"/>
          <w:szCs w:val="22"/>
        </w:rPr>
        <w:t>SiMR</w:t>
      </w:r>
      <w:proofErr w:type="spellEnd"/>
      <w:r w:rsidRPr="00AD053C">
        <w:rPr>
          <w:b/>
          <w:sz w:val="22"/>
          <w:szCs w:val="22"/>
        </w:rPr>
        <w:t xml:space="preserve"> (około 10000 stron, format A4 oraz A3) wraz z ich cyfrową obróbką oraz przygotowaniem uzyskanych materiałów do publikacji elektronicznej.</w:t>
      </w:r>
    </w:p>
    <w:p w:rsidR="009305C3" w:rsidRPr="001045CC" w:rsidRDefault="009305C3" w:rsidP="009305C3">
      <w:pPr>
        <w:kinsoku w:val="0"/>
        <w:overflowPunct w:val="0"/>
        <w:ind w:left="142" w:right="195"/>
        <w:jc w:val="both"/>
        <w:rPr>
          <w:b/>
          <w:bCs/>
        </w:rPr>
      </w:pPr>
    </w:p>
    <w:p w:rsidR="009305C3" w:rsidRPr="001045CC" w:rsidRDefault="009305C3" w:rsidP="009305C3">
      <w:pPr>
        <w:kinsoku w:val="0"/>
        <w:overflowPunct w:val="0"/>
        <w:spacing w:line="220" w:lineRule="exact"/>
        <w:ind w:left="142"/>
        <w:jc w:val="both"/>
      </w:pPr>
    </w:p>
    <w:p w:rsidR="009305C3" w:rsidRPr="00AD053C" w:rsidRDefault="009305C3" w:rsidP="009305C3">
      <w:pPr>
        <w:widowControl w:val="0"/>
        <w:tabs>
          <w:tab w:val="left" w:pos="426"/>
          <w:tab w:val="right" w:pos="9072"/>
        </w:tabs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1045CC">
        <w:rPr>
          <w:b/>
          <w:bCs/>
          <w:spacing w:val="-1"/>
        </w:rPr>
        <w:t>Nawiązując</w:t>
      </w:r>
      <w:r w:rsidRPr="001045CC">
        <w:rPr>
          <w:b/>
          <w:bCs/>
        </w:rPr>
        <w:t xml:space="preserve"> do </w:t>
      </w:r>
      <w:r w:rsidRPr="001045CC">
        <w:rPr>
          <w:b/>
          <w:bCs/>
          <w:spacing w:val="-1"/>
        </w:rPr>
        <w:t>Zaproszenia</w:t>
      </w:r>
      <w:r w:rsidRPr="001045CC">
        <w:rPr>
          <w:b/>
          <w:bCs/>
        </w:rPr>
        <w:t xml:space="preserve"> do </w:t>
      </w:r>
      <w:r w:rsidRPr="001045CC">
        <w:rPr>
          <w:b/>
          <w:bCs/>
          <w:spacing w:val="-1"/>
        </w:rPr>
        <w:t>składania</w:t>
      </w:r>
      <w:r w:rsidRPr="001045CC">
        <w:rPr>
          <w:b/>
          <w:bCs/>
        </w:rPr>
        <w:t xml:space="preserve"> </w:t>
      </w:r>
      <w:r w:rsidRPr="001045CC">
        <w:rPr>
          <w:b/>
          <w:bCs/>
          <w:spacing w:val="-1"/>
        </w:rPr>
        <w:t>ofert</w:t>
      </w:r>
      <w:r w:rsidRPr="001045CC">
        <w:rPr>
          <w:b/>
          <w:bCs/>
          <w:spacing w:val="-2"/>
        </w:rPr>
        <w:t xml:space="preserve"> </w:t>
      </w:r>
      <w:r w:rsidRPr="001045CC">
        <w:rPr>
          <w:b/>
          <w:bCs/>
        </w:rPr>
        <w:t>w</w:t>
      </w:r>
      <w:r w:rsidRPr="001045CC">
        <w:rPr>
          <w:b/>
          <w:bCs/>
          <w:spacing w:val="1"/>
        </w:rPr>
        <w:t xml:space="preserve"> </w:t>
      </w:r>
      <w:r w:rsidRPr="001045CC">
        <w:rPr>
          <w:b/>
          <w:bCs/>
          <w:spacing w:val="-1"/>
        </w:rPr>
        <w:t>postępowaniu</w:t>
      </w:r>
      <w:r w:rsidRPr="001045CC">
        <w:rPr>
          <w:b/>
          <w:bCs/>
        </w:rPr>
        <w:t xml:space="preserve"> o </w:t>
      </w:r>
      <w:r w:rsidRPr="001045CC">
        <w:rPr>
          <w:b/>
          <w:bCs/>
          <w:spacing w:val="-1"/>
        </w:rPr>
        <w:t>zamówienie</w:t>
      </w:r>
      <w:r w:rsidRPr="001045CC">
        <w:rPr>
          <w:b/>
          <w:bCs/>
          <w:spacing w:val="-2"/>
        </w:rPr>
        <w:t xml:space="preserve"> </w:t>
      </w:r>
      <w:r w:rsidRPr="001045CC">
        <w:rPr>
          <w:b/>
          <w:bCs/>
          <w:spacing w:val="-1"/>
        </w:rPr>
        <w:t>prowadzone</w:t>
      </w:r>
      <w:r w:rsidRPr="001045CC">
        <w:t xml:space="preserve"> </w:t>
      </w:r>
      <w:r w:rsidRPr="001045CC">
        <w:rPr>
          <w:b/>
          <w:bCs/>
        </w:rPr>
        <w:t>w</w:t>
      </w:r>
      <w:r w:rsidRPr="001045CC">
        <w:rPr>
          <w:b/>
          <w:bCs/>
          <w:spacing w:val="42"/>
        </w:rPr>
        <w:t> </w:t>
      </w:r>
      <w:r w:rsidRPr="001045CC">
        <w:rPr>
          <w:b/>
          <w:bCs/>
          <w:spacing w:val="-1"/>
        </w:rPr>
        <w:t>trybie</w:t>
      </w:r>
      <w:r w:rsidRPr="001045CC">
        <w:rPr>
          <w:b/>
          <w:bCs/>
          <w:spacing w:val="41"/>
        </w:rPr>
        <w:t xml:space="preserve"> </w:t>
      </w:r>
      <w:r w:rsidRPr="001045CC">
        <w:rPr>
          <w:b/>
          <w:bCs/>
          <w:spacing w:val="-1"/>
        </w:rPr>
        <w:t>zapytania</w:t>
      </w:r>
      <w:r w:rsidRPr="001045CC">
        <w:rPr>
          <w:b/>
          <w:bCs/>
          <w:spacing w:val="41"/>
        </w:rPr>
        <w:t xml:space="preserve"> </w:t>
      </w:r>
      <w:r w:rsidRPr="001045CC">
        <w:rPr>
          <w:b/>
          <w:bCs/>
          <w:spacing w:val="-1"/>
        </w:rPr>
        <w:t>ofertowego</w:t>
      </w:r>
      <w:r w:rsidRPr="001045CC">
        <w:rPr>
          <w:b/>
          <w:bCs/>
          <w:spacing w:val="41"/>
        </w:rPr>
        <w:t xml:space="preserve"> </w:t>
      </w:r>
      <w:r w:rsidRPr="001045CC">
        <w:rPr>
          <w:b/>
          <w:bCs/>
          <w:spacing w:val="-1"/>
        </w:rPr>
        <w:t>na</w:t>
      </w:r>
      <w:r w:rsidRPr="001045CC">
        <w:rPr>
          <w:spacing w:val="-8"/>
        </w:rPr>
        <w:t xml:space="preserve"> </w:t>
      </w:r>
      <w:r>
        <w:rPr>
          <w:b/>
          <w:bCs/>
          <w:spacing w:val="-1"/>
        </w:rPr>
        <w:t xml:space="preserve">świadczenie usługi </w:t>
      </w:r>
      <w:r w:rsidRPr="00AD053C">
        <w:rPr>
          <w:b/>
          <w:sz w:val="22"/>
          <w:szCs w:val="22"/>
        </w:rPr>
        <w:t>digitalizacj</w:t>
      </w:r>
      <w:r>
        <w:rPr>
          <w:b/>
          <w:sz w:val="22"/>
          <w:szCs w:val="22"/>
        </w:rPr>
        <w:t>i</w:t>
      </w:r>
      <w:r w:rsidRPr="00AD053C">
        <w:rPr>
          <w:b/>
          <w:sz w:val="22"/>
          <w:szCs w:val="22"/>
        </w:rPr>
        <w:t xml:space="preserve"> (poprzez skanowanie) </w:t>
      </w:r>
      <w:r w:rsidR="0028228D">
        <w:rPr>
          <w:b/>
          <w:sz w:val="22"/>
          <w:szCs w:val="22"/>
        </w:rPr>
        <w:t>cześci</w:t>
      </w:r>
      <w:bookmarkStart w:id="0" w:name="_GoBack"/>
      <w:bookmarkEnd w:id="0"/>
      <w:r w:rsidRPr="00AD053C">
        <w:rPr>
          <w:b/>
          <w:sz w:val="22"/>
          <w:szCs w:val="22"/>
        </w:rPr>
        <w:t xml:space="preserve"> zbiorów bibliotecznych Biblioteki </w:t>
      </w:r>
      <w:proofErr w:type="spellStart"/>
      <w:r w:rsidRPr="00AD053C">
        <w:rPr>
          <w:b/>
          <w:sz w:val="22"/>
          <w:szCs w:val="22"/>
        </w:rPr>
        <w:t>SiMR</w:t>
      </w:r>
      <w:proofErr w:type="spellEnd"/>
      <w:r w:rsidRPr="00AD053C">
        <w:rPr>
          <w:b/>
          <w:sz w:val="22"/>
          <w:szCs w:val="22"/>
        </w:rPr>
        <w:t xml:space="preserve"> (około 10000 stron, format A4 oraz A3) wraz z ich cyfrową obróbką oraz przygotowaniem uzyskanych materiałów do publikacji elektronicznej.</w:t>
      </w:r>
    </w:p>
    <w:p w:rsidR="009305C3" w:rsidRPr="001045CC" w:rsidRDefault="009305C3" w:rsidP="009305C3">
      <w:pPr>
        <w:kinsoku w:val="0"/>
        <w:overflowPunct w:val="0"/>
        <w:ind w:left="142" w:right="159" w:firstLine="25"/>
        <w:jc w:val="both"/>
      </w:pPr>
    </w:p>
    <w:p w:rsidR="009305C3" w:rsidRPr="001045CC" w:rsidRDefault="009305C3" w:rsidP="009305C3">
      <w:pPr>
        <w:kinsoku w:val="0"/>
        <w:overflowPunct w:val="0"/>
        <w:spacing w:line="200" w:lineRule="exact"/>
        <w:jc w:val="both"/>
      </w:pPr>
    </w:p>
    <w:p w:rsidR="009305C3" w:rsidRPr="001045CC" w:rsidRDefault="009305C3" w:rsidP="009305C3">
      <w:pPr>
        <w:pStyle w:val="Tekstpodstawowy"/>
        <w:kinsoku w:val="0"/>
        <w:overflowPunct w:val="0"/>
        <w:ind w:left="117" w:right="159"/>
        <w:jc w:val="both"/>
        <w:rPr>
          <w:spacing w:val="-1"/>
          <w:sz w:val="24"/>
          <w:szCs w:val="24"/>
        </w:rPr>
      </w:pPr>
      <w:r w:rsidRPr="001045CC">
        <w:rPr>
          <w:sz w:val="24"/>
          <w:szCs w:val="24"/>
        </w:rPr>
        <w:t xml:space="preserve">ja </w:t>
      </w:r>
      <w:r w:rsidRPr="001045CC">
        <w:rPr>
          <w:spacing w:val="-2"/>
          <w:sz w:val="24"/>
          <w:szCs w:val="24"/>
        </w:rPr>
        <w:t>niżej</w:t>
      </w:r>
      <w:r w:rsidRPr="001045CC">
        <w:rPr>
          <w:spacing w:val="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podpisany(a):</w:t>
      </w:r>
    </w:p>
    <w:p w:rsidR="009305C3" w:rsidRPr="001045CC" w:rsidRDefault="009305C3" w:rsidP="009305C3">
      <w:pPr>
        <w:pStyle w:val="Tekstpodstawowy"/>
        <w:kinsoku w:val="0"/>
        <w:overflowPunct w:val="0"/>
        <w:ind w:left="117" w:right="159"/>
        <w:jc w:val="both"/>
        <w:rPr>
          <w:spacing w:val="-1"/>
          <w:sz w:val="24"/>
          <w:szCs w:val="24"/>
        </w:rPr>
      </w:pPr>
    </w:p>
    <w:p w:rsidR="009305C3" w:rsidRPr="001045CC" w:rsidRDefault="009305C3" w:rsidP="009305C3">
      <w:pPr>
        <w:pStyle w:val="Tekstpodstawowy"/>
        <w:kinsoku w:val="0"/>
        <w:overflowPunct w:val="0"/>
        <w:spacing w:before="61"/>
        <w:ind w:left="165" w:right="159"/>
        <w:jc w:val="both"/>
        <w:rPr>
          <w:spacing w:val="-1"/>
          <w:sz w:val="24"/>
          <w:szCs w:val="24"/>
        </w:rPr>
      </w:pPr>
      <w:r w:rsidRPr="001045CC">
        <w:rPr>
          <w:sz w:val="24"/>
          <w:szCs w:val="24"/>
        </w:rPr>
        <w:t>...............................</w:t>
      </w:r>
      <w:r w:rsidRPr="001045CC">
        <w:rPr>
          <w:spacing w:val="-1"/>
          <w:sz w:val="24"/>
          <w:szCs w:val="24"/>
        </w:rPr>
        <w:t>.</w:t>
      </w:r>
      <w:r w:rsidRPr="001045CC">
        <w:rPr>
          <w:sz w:val="24"/>
          <w:szCs w:val="24"/>
        </w:rPr>
        <w:t>...................................................................................................</w:t>
      </w:r>
      <w:r>
        <w:rPr>
          <w:sz w:val="24"/>
          <w:szCs w:val="24"/>
        </w:rPr>
        <w:t>..............</w:t>
      </w:r>
    </w:p>
    <w:p w:rsidR="009305C3" w:rsidRPr="001045CC" w:rsidRDefault="009305C3" w:rsidP="009305C3">
      <w:pPr>
        <w:kinsoku w:val="0"/>
        <w:overflowPunct w:val="0"/>
        <w:spacing w:before="60"/>
        <w:ind w:left="2341" w:right="2380"/>
        <w:jc w:val="both"/>
      </w:pPr>
      <w:r w:rsidRPr="001045CC">
        <w:rPr>
          <w:spacing w:val="-1"/>
        </w:rPr>
        <w:t>(imię</w:t>
      </w:r>
      <w:r w:rsidRPr="001045CC">
        <w:t xml:space="preserve"> i </w:t>
      </w:r>
      <w:r w:rsidRPr="001045CC">
        <w:rPr>
          <w:spacing w:val="-1"/>
        </w:rPr>
        <w:t>nazwisko</w:t>
      </w:r>
      <w:r w:rsidRPr="001045CC">
        <w:rPr>
          <w:spacing w:val="2"/>
        </w:rPr>
        <w:t xml:space="preserve"> </w:t>
      </w:r>
      <w:r w:rsidRPr="001045CC">
        <w:rPr>
          <w:spacing w:val="-2"/>
        </w:rPr>
        <w:t>Wykonawcy)</w:t>
      </w:r>
    </w:p>
    <w:p w:rsidR="009305C3" w:rsidRPr="001045CC" w:rsidRDefault="009305C3" w:rsidP="009305C3">
      <w:pPr>
        <w:kinsoku w:val="0"/>
        <w:overflowPunct w:val="0"/>
        <w:spacing w:before="9" w:line="90" w:lineRule="exact"/>
        <w:jc w:val="both"/>
      </w:pPr>
    </w:p>
    <w:p w:rsidR="009305C3" w:rsidRPr="001045CC" w:rsidRDefault="009305C3" w:rsidP="009305C3">
      <w:pPr>
        <w:kinsoku w:val="0"/>
        <w:overflowPunct w:val="0"/>
        <w:spacing w:line="180" w:lineRule="exact"/>
        <w:jc w:val="both"/>
      </w:pPr>
    </w:p>
    <w:p w:rsidR="009305C3" w:rsidRPr="001045CC" w:rsidRDefault="009305C3" w:rsidP="009305C3">
      <w:pPr>
        <w:kinsoku w:val="0"/>
        <w:overflowPunct w:val="0"/>
        <w:spacing w:line="180" w:lineRule="exact"/>
        <w:jc w:val="both"/>
      </w:pP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line="276" w:lineRule="auto"/>
        <w:ind w:right="155" w:hanging="401"/>
        <w:jc w:val="both"/>
        <w:rPr>
          <w:b/>
          <w:bCs/>
          <w:spacing w:val="-1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>SKŁADAM</w:t>
      </w:r>
      <w:r w:rsidRPr="001045CC">
        <w:rPr>
          <w:b/>
          <w:bCs/>
          <w:sz w:val="24"/>
          <w:szCs w:val="24"/>
        </w:rPr>
        <w:t xml:space="preserve"> </w:t>
      </w:r>
      <w:r w:rsidRPr="001045CC">
        <w:rPr>
          <w:b/>
          <w:bCs/>
          <w:spacing w:val="36"/>
          <w:sz w:val="24"/>
          <w:szCs w:val="24"/>
        </w:rPr>
        <w:t xml:space="preserve"> </w:t>
      </w:r>
      <w:r w:rsidRPr="001045CC">
        <w:rPr>
          <w:b/>
          <w:bCs/>
          <w:spacing w:val="-2"/>
          <w:sz w:val="24"/>
          <w:szCs w:val="24"/>
        </w:rPr>
        <w:t>OFERTĘ</w:t>
      </w:r>
      <w:r w:rsidRPr="001045CC">
        <w:rPr>
          <w:b/>
          <w:bCs/>
          <w:spacing w:val="29"/>
          <w:sz w:val="24"/>
          <w:szCs w:val="24"/>
        </w:rPr>
        <w:t xml:space="preserve"> </w:t>
      </w:r>
      <w:r w:rsidRPr="001045CC">
        <w:rPr>
          <w:spacing w:val="-2"/>
          <w:sz w:val="24"/>
          <w:szCs w:val="24"/>
        </w:rPr>
        <w:t>na</w:t>
      </w:r>
      <w:r w:rsidRPr="001045CC">
        <w:rPr>
          <w:spacing w:val="3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wykonanie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przedmiotu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zamówienia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zgodnie</w:t>
      </w:r>
      <w:r w:rsidRPr="001045CC">
        <w:rPr>
          <w:spacing w:val="29"/>
          <w:sz w:val="24"/>
          <w:szCs w:val="24"/>
        </w:rPr>
        <w:t xml:space="preserve"> </w:t>
      </w:r>
      <w:r w:rsidRPr="001045CC">
        <w:rPr>
          <w:sz w:val="24"/>
          <w:szCs w:val="24"/>
        </w:rPr>
        <w:t>z</w:t>
      </w:r>
      <w:r w:rsidRPr="001045CC">
        <w:rPr>
          <w:spacing w:val="2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Zaproszeniem</w:t>
      </w:r>
      <w:r w:rsidRPr="001045CC">
        <w:rPr>
          <w:spacing w:val="28"/>
          <w:sz w:val="24"/>
          <w:szCs w:val="24"/>
        </w:rPr>
        <w:t xml:space="preserve"> </w:t>
      </w:r>
      <w:r w:rsidRPr="001045CC">
        <w:rPr>
          <w:sz w:val="24"/>
          <w:szCs w:val="24"/>
        </w:rPr>
        <w:t>do</w:t>
      </w:r>
      <w:r w:rsidRPr="001045CC">
        <w:rPr>
          <w:spacing w:val="37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składania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ofert.</w:t>
      </w:r>
    </w:p>
    <w:p w:rsidR="009305C3" w:rsidRPr="00FB0553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line="360" w:lineRule="auto"/>
        <w:ind w:left="522" w:right="156" w:hanging="403"/>
        <w:jc w:val="both"/>
        <w:rPr>
          <w:b/>
          <w:bCs/>
          <w:spacing w:val="-1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>OŚWIADCZAM,</w:t>
      </w:r>
      <w:r w:rsidRPr="001045CC">
        <w:rPr>
          <w:b/>
          <w:bCs/>
          <w:spacing w:val="4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że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zapoznałem(</w:t>
      </w:r>
      <w:proofErr w:type="spellStart"/>
      <w:r w:rsidRPr="001045CC">
        <w:rPr>
          <w:spacing w:val="-1"/>
          <w:sz w:val="24"/>
          <w:szCs w:val="24"/>
        </w:rPr>
        <w:t>am</w:t>
      </w:r>
      <w:proofErr w:type="spellEnd"/>
      <w:r w:rsidRPr="001045CC">
        <w:rPr>
          <w:spacing w:val="-1"/>
          <w:sz w:val="24"/>
          <w:szCs w:val="24"/>
        </w:rPr>
        <w:t>)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z w:val="24"/>
          <w:szCs w:val="24"/>
        </w:rPr>
        <w:t>się z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Zaproszeniem</w:t>
      </w:r>
      <w:r w:rsidRPr="001045CC">
        <w:rPr>
          <w:spacing w:val="37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uznaję</w:t>
      </w:r>
      <w:r w:rsidRPr="001045CC">
        <w:rPr>
          <w:spacing w:val="38"/>
          <w:sz w:val="24"/>
          <w:szCs w:val="24"/>
        </w:rPr>
        <w:t xml:space="preserve"> </w:t>
      </w:r>
      <w:r w:rsidRPr="001045CC">
        <w:rPr>
          <w:sz w:val="24"/>
          <w:szCs w:val="24"/>
        </w:rPr>
        <w:t>się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związanego(ą)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określonymi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z w:val="24"/>
          <w:szCs w:val="24"/>
        </w:rPr>
        <w:t>w</w:t>
      </w:r>
      <w:r w:rsidRPr="001045CC">
        <w:rPr>
          <w:spacing w:val="-1"/>
          <w:sz w:val="24"/>
          <w:szCs w:val="24"/>
        </w:rPr>
        <w:t xml:space="preserve"> niej</w:t>
      </w:r>
      <w:r w:rsidRPr="001045CC">
        <w:rPr>
          <w:spacing w:val="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postanowieniami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zasadami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postępowania.</w:t>
      </w:r>
    </w:p>
    <w:p w:rsidR="009305C3" w:rsidRPr="001045CC" w:rsidRDefault="009305C3" w:rsidP="009305C3">
      <w:pPr>
        <w:widowControl w:val="0"/>
        <w:numPr>
          <w:ilvl w:val="0"/>
          <w:numId w:val="1"/>
        </w:numPr>
        <w:tabs>
          <w:tab w:val="left" w:pos="545"/>
        </w:tabs>
        <w:suppressAutoHyphens/>
        <w:kinsoku w:val="0"/>
        <w:overflowPunct w:val="0"/>
        <w:autoSpaceDE w:val="0"/>
        <w:spacing w:line="360" w:lineRule="auto"/>
        <w:ind w:left="522" w:right="152" w:hanging="403"/>
        <w:jc w:val="both"/>
        <w:rPr>
          <w:b/>
          <w:bCs/>
          <w:spacing w:val="-1"/>
        </w:rPr>
      </w:pPr>
      <w:r w:rsidRPr="001045CC">
        <w:rPr>
          <w:b/>
          <w:bCs/>
          <w:spacing w:val="-2"/>
        </w:rPr>
        <w:t>ZOBOWIĄZUJĘ</w:t>
      </w:r>
      <w:r w:rsidRPr="001045CC">
        <w:rPr>
          <w:b/>
          <w:bCs/>
        </w:rPr>
        <w:t xml:space="preserve"> SIĘ </w:t>
      </w:r>
      <w:r w:rsidRPr="001045CC">
        <w:t xml:space="preserve">do </w:t>
      </w:r>
      <w:r w:rsidRPr="001045CC">
        <w:rPr>
          <w:spacing w:val="-1"/>
        </w:rPr>
        <w:t>wykonania</w:t>
      </w:r>
      <w:r w:rsidRPr="001045CC">
        <w:t xml:space="preserve"> </w:t>
      </w:r>
      <w:r w:rsidRPr="001045CC">
        <w:rPr>
          <w:spacing w:val="-1"/>
        </w:rPr>
        <w:t>zamówienia</w:t>
      </w:r>
      <w:r w:rsidRPr="001045CC">
        <w:t xml:space="preserve"> </w:t>
      </w:r>
      <w:r>
        <w:t>do końca</w:t>
      </w:r>
      <w:r w:rsidRPr="001045CC">
        <w:rPr>
          <w:b/>
          <w:bCs/>
        </w:rPr>
        <w:t xml:space="preserve"> 2018 roku</w:t>
      </w:r>
      <w:r w:rsidRPr="001045CC">
        <w:rPr>
          <w:spacing w:val="-1"/>
        </w:rPr>
        <w:t>,</w:t>
      </w:r>
      <w:r w:rsidRPr="001045CC">
        <w:t xml:space="preserve"> </w:t>
      </w:r>
      <w:r w:rsidRPr="001045CC">
        <w:rPr>
          <w:spacing w:val="-2"/>
        </w:rPr>
        <w:t>na</w:t>
      </w:r>
      <w:r w:rsidRPr="001045CC">
        <w:rPr>
          <w:spacing w:val="45"/>
        </w:rPr>
        <w:t xml:space="preserve"> </w:t>
      </w:r>
      <w:r w:rsidRPr="001045CC">
        <w:rPr>
          <w:spacing w:val="-1"/>
        </w:rPr>
        <w:t>podstawie</w:t>
      </w:r>
      <w:r w:rsidRPr="001045CC">
        <w:rPr>
          <w:spacing w:val="-2"/>
        </w:rPr>
        <w:t xml:space="preserve"> </w:t>
      </w:r>
      <w:r w:rsidRPr="001045CC">
        <w:rPr>
          <w:spacing w:val="-1"/>
        </w:rPr>
        <w:t>umowy cywilnoprawnej.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before="119" w:line="276" w:lineRule="auto"/>
        <w:ind w:right="157" w:hanging="401"/>
        <w:jc w:val="both"/>
        <w:rPr>
          <w:b/>
          <w:bCs/>
          <w:spacing w:val="-6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>AKCEPTUJĘ</w:t>
      </w:r>
      <w:r w:rsidRPr="001045CC">
        <w:rPr>
          <w:b/>
          <w:bCs/>
          <w:spacing w:val="5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warunki</w:t>
      </w:r>
      <w:r w:rsidRPr="001045CC">
        <w:rPr>
          <w:spacing w:val="46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płatności</w:t>
      </w:r>
      <w:r w:rsidRPr="001045CC">
        <w:rPr>
          <w:spacing w:val="46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określone</w:t>
      </w:r>
      <w:r w:rsidRPr="001045CC">
        <w:rPr>
          <w:spacing w:val="48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przez</w:t>
      </w:r>
      <w:r w:rsidRPr="001045CC">
        <w:rPr>
          <w:spacing w:val="4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Zamawiającego</w:t>
      </w:r>
      <w:r w:rsidRPr="001045CC">
        <w:rPr>
          <w:spacing w:val="47"/>
          <w:sz w:val="24"/>
          <w:szCs w:val="24"/>
        </w:rPr>
        <w:t>.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before="119" w:line="276" w:lineRule="auto"/>
        <w:ind w:right="157" w:hanging="401"/>
        <w:jc w:val="both"/>
        <w:rPr>
          <w:b/>
          <w:bCs/>
          <w:spacing w:val="-1"/>
          <w:sz w:val="24"/>
          <w:szCs w:val="24"/>
        </w:rPr>
      </w:pPr>
      <w:r w:rsidRPr="001045CC">
        <w:rPr>
          <w:b/>
          <w:bCs/>
          <w:spacing w:val="-6"/>
          <w:sz w:val="24"/>
          <w:szCs w:val="24"/>
        </w:rPr>
        <w:t>UWAŻAM</w:t>
      </w:r>
      <w:r w:rsidRPr="001045CC">
        <w:rPr>
          <w:b/>
          <w:bCs/>
          <w:sz w:val="24"/>
          <w:szCs w:val="24"/>
        </w:rPr>
        <w:t xml:space="preserve"> SIĘ</w:t>
      </w:r>
      <w:r w:rsidRPr="001045CC">
        <w:rPr>
          <w:b/>
          <w:bCs/>
          <w:spacing w:val="-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</w:t>
      </w:r>
      <w:r w:rsidRPr="001045CC">
        <w:rPr>
          <w:spacing w:val="22"/>
          <w:sz w:val="24"/>
          <w:szCs w:val="24"/>
        </w:rPr>
        <w:t>a</w:t>
      </w:r>
      <w:r w:rsidRPr="001045CC">
        <w:rPr>
          <w:spacing w:val="-1"/>
          <w:sz w:val="24"/>
          <w:szCs w:val="24"/>
        </w:rPr>
        <w:t xml:space="preserve"> związanego(ą)</w:t>
      </w:r>
      <w:r w:rsidRPr="001045CC">
        <w:rPr>
          <w:spacing w:val="22"/>
          <w:sz w:val="24"/>
          <w:szCs w:val="24"/>
        </w:rPr>
        <w:t xml:space="preserve"> </w:t>
      </w:r>
      <w:r w:rsidRPr="001045CC">
        <w:rPr>
          <w:spacing w:val="-2"/>
          <w:sz w:val="24"/>
          <w:szCs w:val="24"/>
        </w:rPr>
        <w:t>niniejszą</w:t>
      </w:r>
      <w:r w:rsidRPr="001045CC">
        <w:rPr>
          <w:spacing w:val="2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ofertą przez</w:t>
      </w:r>
      <w:r w:rsidRPr="001045CC">
        <w:rPr>
          <w:spacing w:val="20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 xml:space="preserve"> czas</w:t>
      </w:r>
      <w:r w:rsidRPr="001045CC">
        <w:rPr>
          <w:spacing w:val="2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wskazany</w:t>
      </w:r>
      <w:r w:rsidRPr="001045CC">
        <w:rPr>
          <w:spacing w:val="19"/>
          <w:sz w:val="24"/>
          <w:szCs w:val="24"/>
        </w:rPr>
        <w:t xml:space="preserve"> </w:t>
      </w:r>
      <w:r w:rsidRPr="001045CC">
        <w:rPr>
          <w:sz w:val="24"/>
          <w:szCs w:val="24"/>
        </w:rPr>
        <w:t>w</w:t>
      </w:r>
      <w:r w:rsidRPr="001045CC">
        <w:rPr>
          <w:spacing w:val="20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Zaproszeniu</w:t>
      </w:r>
      <w:r w:rsidRPr="001045CC">
        <w:rPr>
          <w:spacing w:val="19"/>
          <w:sz w:val="24"/>
          <w:szCs w:val="24"/>
        </w:rPr>
        <w:t xml:space="preserve"> </w:t>
      </w:r>
      <w:r w:rsidRPr="001045CC">
        <w:rPr>
          <w:spacing w:val="-2"/>
          <w:sz w:val="24"/>
          <w:szCs w:val="24"/>
        </w:rPr>
        <w:t>d</w:t>
      </w:r>
      <w:r w:rsidRPr="001045CC">
        <w:rPr>
          <w:spacing w:val="63"/>
          <w:sz w:val="24"/>
          <w:szCs w:val="24"/>
        </w:rPr>
        <w:t>o</w:t>
      </w:r>
      <w:r w:rsidRPr="001045CC">
        <w:rPr>
          <w:spacing w:val="-1"/>
          <w:sz w:val="24"/>
          <w:szCs w:val="24"/>
        </w:rPr>
        <w:t xml:space="preserve"> składania ofert</w:t>
      </w:r>
      <w:r w:rsidRPr="001045CC">
        <w:rPr>
          <w:spacing w:val="-3"/>
          <w:sz w:val="24"/>
          <w:szCs w:val="24"/>
        </w:rPr>
        <w:t xml:space="preserve">, </w:t>
      </w:r>
      <w:r w:rsidRPr="001045CC">
        <w:rPr>
          <w:sz w:val="24"/>
          <w:szCs w:val="24"/>
        </w:rPr>
        <w:t>tj.</w:t>
      </w:r>
      <w:r w:rsidRPr="001045CC">
        <w:rPr>
          <w:spacing w:val="-1"/>
          <w:sz w:val="24"/>
          <w:szCs w:val="24"/>
        </w:rPr>
        <w:t xml:space="preserve"> prze</w:t>
      </w:r>
      <w:r w:rsidRPr="001045CC">
        <w:rPr>
          <w:spacing w:val="-2"/>
          <w:sz w:val="24"/>
          <w:szCs w:val="24"/>
        </w:rPr>
        <w:t xml:space="preserve">z </w:t>
      </w:r>
      <w:r w:rsidRPr="001045CC">
        <w:rPr>
          <w:sz w:val="24"/>
          <w:szCs w:val="24"/>
        </w:rPr>
        <w:t>okre</w:t>
      </w:r>
      <w:r w:rsidRPr="001045CC">
        <w:rPr>
          <w:spacing w:val="3"/>
          <w:sz w:val="24"/>
          <w:szCs w:val="24"/>
        </w:rPr>
        <w:t>s</w:t>
      </w:r>
      <w:r w:rsidRPr="001045CC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3</w:t>
      </w:r>
      <w:r w:rsidRPr="001045CC">
        <w:rPr>
          <w:spacing w:val="-2"/>
          <w:sz w:val="24"/>
          <w:szCs w:val="24"/>
        </w:rPr>
        <w:t>0</w:t>
      </w:r>
      <w:r w:rsidRPr="001045CC">
        <w:rPr>
          <w:sz w:val="24"/>
          <w:szCs w:val="24"/>
        </w:rPr>
        <w:t xml:space="preserve"> dn</w:t>
      </w:r>
      <w:r w:rsidRPr="001045CC">
        <w:rPr>
          <w:spacing w:val="-2"/>
          <w:sz w:val="24"/>
          <w:szCs w:val="24"/>
        </w:rPr>
        <w:t xml:space="preserve">i </w:t>
      </w:r>
      <w:r w:rsidRPr="001045CC">
        <w:rPr>
          <w:sz w:val="24"/>
          <w:szCs w:val="24"/>
        </w:rPr>
        <w:t>od</w:t>
      </w:r>
      <w:r w:rsidRPr="001045CC">
        <w:rPr>
          <w:spacing w:val="-2"/>
          <w:sz w:val="24"/>
          <w:szCs w:val="24"/>
        </w:rPr>
        <w:t xml:space="preserve"> upływu</w:t>
      </w:r>
      <w:r w:rsidRPr="001045CC">
        <w:rPr>
          <w:spacing w:val="-1"/>
          <w:sz w:val="24"/>
          <w:szCs w:val="24"/>
        </w:rPr>
        <w:t xml:space="preserve"> terminu składania ofert.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before="119" w:line="276" w:lineRule="auto"/>
        <w:ind w:right="156" w:hanging="401"/>
        <w:jc w:val="both"/>
        <w:rPr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>OŚWIADCZAM,</w:t>
      </w:r>
      <w:r w:rsidRPr="001045CC">
        <w:rPr>
          <w:b/>
          <w:bCs/>
          <w:spacing w:val="4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że</w:t>
      </w:r>
      <w:r w:rsidRPr="001045CC">
        <w:rPr>
          <w:spacing w:val="4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zapoznałem(</w:t>
      </w:r>
      <w:proofErr w:type="spellStart"/>
      <w:r w:rsidRPr="001045CC">
        <w:rPr>
          <w:spacing w:val="-1"/>
          <w:sz w:val="24"/>
          <w:szCs w:val="24"/>
        </w:rPr>
        <w:t>am</w:t>
      </w:r>
      <w:proofErr w:type="spellEnd"/>
      <w:r w:rsidRPr="001045CC">
        <w:rPr>
          <w:spacing w:val="-1"/>
          <w:sz w:val="24"/>
          <w:szCs w:val="24"/>
        </w:rPr>
        <w:t>)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z w:val="24"/>
          <w:szCs w:val="24"/>
        </w:rPr>
        <w:t>się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z w:val="24"/>
          <w:szCs w:val="24"/>
        </w:rPr>
        <w:t>ze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Wzorem</w:t>
      </w:r>
      <w:r w:rsidRPr="001045CC">
        <w:rPr>
          <w:spacing w:val="40"/>
          <w:sz w:val="24"/>
          <w:szCs w:val="24"/>
        </w:rPr>
        <w:t xml:space="preserve"> </w:t>
      </w:r>
      <w:r w:rsidRPr="001045CC">
        <w:rPr>
          <w:spacing w:val="-4"/>
          <w:sz w:val="24"/>
          <w:szCs w:val="24"/>
        </w:rPr>
        <w:t>Umowy,</w:t>
      </w:r>
      <w:r w:rsidRPr="001045CC">
        <w:rPr>
          <w:spacing w:val="4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załączonym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z w:val="24"/>
          <w:szCs w:val="24"/>
        </w:rPr>
        <w:t>do</w:t>
      </w:r>
      <w:r w:rsidRPr="001045CC">
        <w:rPr>
          <w:spacing w:val="40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Zaproszenia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z w:val="24"/>
          <w:szCs w:val="24"/>
        </w:rPr>
        <w:t>do</w:t>
      </w:r>
      <w:r w:rsidRPr="001045CC">
        <w:rPr>
          <w:spacing w:val="57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składania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ofert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-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zobowiązuję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się,</w:t>
      </w:r>
      <w:r w:rsidRPr="001045CC">
        <w:rPr>
          <w:sz w:val="24"/>
          <w:szCs w:val="24"/>
        </w:rPr>
        <w:t xml:space="preserve"> w </w:t>
      </w:r>
      <w:r w:rsidRPr="001045CC">
        <w:rPr>
          <w:spacing w:val="-2"/>
          <w:sz w:val="24"/>
          <w:szCs w:val="24"/>
        </w:rPr>
        <w:t>przypadku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wyboru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mojej</w:t>
      </w:r>
      <w:r w:rsidRPr="001045CC">
        <w:rPr>
          <w:sz w:val="24"/>
          <w:szCs w:val="24"/>
        </w:rPr>
        <w:t xml:space="preserve"> </w:t>
      </w:r>
      <w:r w:rsidRPr="001045CC">
        <w:rPr>
          <w:spacing w:val="-3"/>
          <w:sz w:val="24"/>
          <w:szCs w:val="24"/>
        </w:rPr>
        <w:t>oferty,</w:t>
      </w:r>
      <w:r w:rsidRPr="001045CC">
        <w:rPr>
          <w:sz w:val="24"/>
          <w:szCs w:val="24"/>
        </w:rPr>
        <w:t xml:space="preserve"> do </w:t>
      </w:r>
      <w:r w:rsidRPr="001045CC">
        <w:rPr>
          <w:spacing w:val="-1"/>
          <w:sz w:val="24"/>
          <w:szCs w:val="24"/>
        </w:rPr>
        <w:t>zawarcia</w:t>
      </w:r>
      <w:r w:rsidRPr="001045CC">
        <w:rPr>
          <w:spacing w:val="-2"/>
          <w:sz w:val="24"/>
          <w:szCs w:val="24"/>
        </w:rPr>
        <w:t xml:space="preserve"> umowy</w:t>
      </w:r>
      <w:r w:rsidRPr="001045CC">
        <w:rPr>
          <w:spacing w:val="-1"/>
          <w:sz w:val="24"/>
          <w:szCs w:val="24"/>
        </w:rPr>
        <w:t xml:space="preserve"> zgodnej</w:t>
      </w:r>
    </w:p>
    <w:p w:rsidR="009305C3" w:rsidRPr="001045CC" w:rsidRDefault="009305C3" w:rsidP="009305C3">
      <w:pPr>
        <w:pStyle w:val="Tekstpodstawowy"/>
        <w:kinsoku w:val="0"/>
        <w:overflowPunct w:val="0"/>
        <w:spacing w:line="276" w:lineRule="auto"/>
        <w:ind w:left="518" w:right="1018"/>
        <w:jc w:val="both"/>
        <w:rPr>
          <w:b/>
          <w:bCs/>
          <w:spacing w:val="-1"/>
          <w:sz w:val="24"/>
          <w:szCs w:val="24"/>
        </w:rPr>
      </w:pPr>
      <w:r w:rsidRPr="001045CC">
        <w:rPr>
          <w:sz w:val="24"/>
          <w:szCs w:val="24"/>
        </w:rPr>
        <w:t>z</w:t>
      </w:r>
      <w:r w:rsidRPr="001045CC">
        <w:rPr>
          <w:spacing w:val="-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Załącznikiem 3 do ZO,</w:t>
      </w:r>
      <w:r w:rsidRPr="001045CC">
        <w:rPr>
          <w:sz w:val="24"/>
          <w:szCs w:val="24"/>
        </w:rPr>
        <w:t xml:space="preserve"> w</w:t>
      </w:r>
      <w:r w:rsidRPr="001045CC">
        <w:rPr>
          <w:spacing w:val="-4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miejscu</w:t>
      </w:r>
      <w:r w:rsidRPr="001045CC">
        <w:rPr>
          <w:spacing w:val="57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terminie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wyznaczonym</w:t>
      </w:r>
      <w:r w:rsidRPr="001045CC">
        <w:rPr>
          <w:spacing w:val="-4"/>
          <w:sz w:val="24"/>
          <w:szCs w:val="24"/>
        </w:rPr>
        <w:t xml:space="preserve"> </w:t>
      </w:r>
      <w:r w:rsidRPr="001045CC">
        <w:rPr>
          <w:sz w:val="24"/>
          <w:szCs w:val="24"/>
        </w:rPr>
        <w:t xml:space="preserve">przez </w:t>
      </w:r>
      <w:r w:rsidRPr="001045CC">
        <w:rPr>
          <w:spacing w:val="-1"/>
          <w:sz w:val="24"/>
          <w:szCs w:val="24"/>
        </w:rPr>
        <w:t>Zamawiającego.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  <w:tab w:val="left" w:pos="1535"/>
          <w:tab w:val="left" w:pos="2243"/>
        </w:tabs>
        <w:kinsoku w:val="0"/>
        <w:overflowPunct w:val="0"/>
        <w:spacing w:before="42" w:line="276" w:lineRule="auto"/>
        <w:ind w:left="544" w:right="556" w:hanging="427"/>
        <w:jc w:val="both"/>
        <w:rPr>
          <w:spacing w:val="-2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 xml:space="preserve">WSZELKĄ </w:t>
      </w:r>
      <w:r w:rsidRPr="001045CC">
        <w:rPr>
          <w:b/>
          <w:bCs/>
          <w:spacing w:val="-2"/>
          <w:sz w:val="24"/>
          <w:szCs w:val="24"/>
        </w:rPr>
        <w:t>KORESPONDENCJĘ</w:t>
      </w:r>
      <w:r w:rsidRPr="001045CC">
        <w:rPr>
          <w:b/>
          <w:bCs/>
          <w:sz w:val="24"/>
          <w:szCs w:val="24"/>
        </w:rPr>
        <w:t xml:space="preserve"> </w:t>
      </w:r>
      <w:r w:rsidRPr="001045CC">
        <w:rPr>
          <w:sz w:val="24"/>
          <w:szCs w:val="24"/>
        </w:rPr>
        <w:t>w</w:t>
      </w:r>
      <w:r w:rsidRPr="001045CC">
        <w:rPr>
          <w:spacing w:val="-1"/>
          <w:sz w:val="24"/>
          <w:szCs w:val="24"/>
        </w:rPr>
        <w:t xml:space="preserve"> </w:t>
      </w:r>
      <w:r w:rsidRPr="001045CC">
        <w:rPr>
          <w:sz w:val="24"/>
          <w:szCs w:val="24"/>
        </w:rPr>
        <w:t xml:space="preserve">sprawie </w:t>
      </w:r>
      <w:r w:rsidRPr="001045CC">
        <w:rPr>
          <w:spacing w:val="-2"/>
          <w:sz w:val="24"/>
          <w:szCs w:val="24"/>
        </w:rPr>
        <w:t>niniejszego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postępowania</w:t>
      </w:r>
      <w:r w:rsidRPr="001045CC">
        <w:rPr>
          <w:spacing w:val="-2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należy kierować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do:</w:t>
      </w:r>
      <w:r w:rsidRPr="001045CC">
        <w:rPr>
          <w:spacing w:val="81"/>
          <w:sz w:val="24"/>
          <w:szCs w:val="24"/>
        </w:rPr>
        <w:t xml:space="preserve"> </w:t>
      </w:r>
    </w:p>
    <w:p w:rsidR="009305C3" w:rsidRPr="001045CC" w:rsidRDefault="009305C3" w:rsidP="009305C3">
      <w:pPr>
        <w:pStyle w:val="Tekstpodstawowy"/>
        <w:tabs>
          <w:tab w:val="left" w:pos="545"/>
          <w:tab w:val="left" w:pos="1535"/>
          <w:tab w:val="left" w:pos="2243"/>
        </w:tabs>
        <w:kinsoku w:val="0"/>
        <w:overflowPunct w:val="0"/>
        <w:ind w:left="510" w:right="510"/>
        <w:rPr>
          <w:spacing w:val="-1"/>
          <w:sz w:val="24"/>
          <w:szCs w:val="24"/>
        </w:rPr>
      </w:pPr>
      <w:r>
        <w:rPr>
          <w:spacing w:val="-2"/>
          <w:sz w:val="24"/>
          <w:szCs w:val="24"/>
        </w:rPr>
        <w:t xml:space="preserve"> Imię i nazwisko:</w:t>
      </w:r>
      <w:r w:rsidRPr="001045CC">
        <w:rPr>
          <w:spacing w:val="-1"/>
          <w:sz w:val="24"/>
          <w:szCs w:val="24"/>
        </w:rPr>
        <w:tab/>
        <w:t>……</w:t>
      </w:r>
      <w:r>
        <w:rPr>
          <w:spacing w:val="-1"/>
          <w:sz w:val="24"/>
          <w:szCs w:val="24"/>
        </w:rPr>
        <w:t>………………………………………………….………</w:t>
      </w:r>
    </w:p>
    <w:p w:rsidR="009305C3" w:rsidRPr="001045CC" w:rsidRDefault="009305C3" w:rsidP="009305C3">
      <w:pPr>
        <w:pStyle w:val="Tekstpodstawowy"/>
        <w:tabs>
          <w:tab w:val="left" w:pos="545"/>
          <w:tab w:val="left" w:pos="1535"/>
          <w:tab w:val="left" w:pos="2243"/>
        </w:tabs>
        <w:kinsoku w:val="0"/>
        <w:overflowPunct w:val="0"/>
        <w:spacing w:before="42" w:line="276" w:lineRule="auto"/>
        <w:ind w:left="544" w:right="556"/>
        <w:jc w:val="both"/>
        <w:rPr>
          <w:spacing w:val="-3"/>
          <w:sz w:val="24"/>
          <w:szCs w:val="24"/>
        </w:rPr>
      </w:pPr>
      <w:r w:rsidRPr="001045CC">
        <w:rPr>
          <w:spacing w:val="-1"/>
          <w:sz w:val="24"/>
          <w:szCs w:val="24"/>
        </w:rPr>
        <w:t>Adres:</w:t>
      </w:r>
      <w:r w:rsidRPr="001045CC">
        <w:rPr>
          <w:spacing w:val="-1"/>
          <w:sz w:val="24"/>
          <w:szCs w:val="24"/>
        </w:rPr>
        <w:tab/>
        <w:t>………………………………</w:t>
      </w:r>
      <w:r>
        <w:rPr>
          <w:spacing w:val="-1"/>
          <w:sz w:val="24"/>
          <w:szCs w:val="24"/>
        </w:rPr>
        <w:t>……………………………………………</w:t>
      </w:r>
    </w:p>
    <w:p w:rsidR="009305C3" w:rsidRPr="001045CC" w:rsidRDefault="009305C3" w:rsidP="009305C3">
      <w:pPr>
        <w:pStyle w:val="Tekstpodstawowy"/>
        <w:tabs>
          <w:tab w:val="left" w:pos="545"/>
          <w:tab w:val="left" w:pos="1535"/>
          <w:tab w:val="left" w:pos="2243"/>
        </w:tabs>
        <w:kinsoku w:val="0"/>
        <w:overflowPunct w:val="0"/>
        <w:spacing w:before="42" w:line="276" w:lineRule="auto"/>
        <w:ind w:left="544" w:right="556"/>
        <w:jc w:val="both"/>
        <w:rPr>
          <w:spacing w:val="-1"/>
          <w:sz w:val="24"/>
          <w:szCs w:val="24"/>
        </w:rPr>
      </w:pPr>
      <w:r w:rsidRPr="001045CC">
        <w:rPr>
          <w:spacing w:val="-3"/>
          <w:sz w:val="24"/>
          <w:szCs w:val="24"/>
        </w:rPr>
        <w:t>Telefon:</w:t>
      </w:r>
      <w:r w:rsidRPr="001045CC">
        <w:rPr>
          <w:spacing w:val="-3"/>
          <w:sz w:val="24"/>
          <w:szCs w:val="24"/>
        </w:rPr>
        <w:tab/>
      </w:r>
      <w:r w:rsidRPr="001045CC">
        <w:rPr>
          <w:spacing w:val="-1"/>
          <w:sz w:val="24"/>
          <w:szCs w:val="24"/>
        </w:rPr>
        <w:t>………………………</w:t>
      </w:r>
      <w:r>
        <w:rPr>
          <w:spacing w:val="-1"/>
          <w:sz w:val="24"/>
          <w:szCs w:val="24"/>
        </w:rPr>
        <w:t>……………………………………………………</w:t>
      </w:r>
    </w:p>
    <w:p w:rsidR="009305C3" w:rsidRPr="001045CC" w:rsidRDefault="009305C3" w:rsidP="009305C3">
      <w:pPr>
        <w:pStyle w:val="Tekstpodstawowy"/>
        <w:tabs>
          <w:tab w:val="left" w:pos="2243"/>
        </w:tabs>
        <w:kinsoku w:val="0"/>
        <w:overflowPunct w:val="0"/>
        <w:spacing w:before="4" w:line="276" w:lineRule="auto"/>
        <w:ind w:left="544"/>
        <w:jc w:val="both"/>
        <w:rPr>
          <w:spacing w:val="-1"/>
          <w:sz w:val="24"/>
          <w:szCs w:val="24"/>
        </w:rPr>
      </w:pPr>
      <w:r w:rsidRPr="001045CC">
        <w:rPr>
          <w:spacing w:val="-1"/>
          <w:sz w:val="24"/>
          <w:szCs w:val="24"/>
        </w:rPr>
        <w:t>Adres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e-mail:</w:t>
      </w:r>
      <w:r w:rsidRPr="001045CC">
        <w:rPr>
          <w:spacing w:val="-1"/>
          <w:sz w:val="24"/>
          <w:szCs w:val="24"/>
        </w:rPr>
        <w:tab/>
        <w:t>…………………</w:t>
      </w:r>
      <w:r>
        <w:rPr>
          <w:spacing w:val="-1"/>
          <w:sz w:val="24"/>
          <w:szCs w:val="24"/>
        </w:rPr>
        <w:t>…………………………………………………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line="276" w:lineRule="auto"/>
        <w:ind w:right="155" w:hanging="401"/>
        <w:jc w:val="both"/>
        <w:rPr>
          <w:b/>
          <w:bCs/>
          <w:spacing w:val="-1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lastRenderedPageBreak/>
        <w:t>SKŁADAM</w:t>
      </w:r>
      <w:r w:rsidRPr="001045CC">
        <w:rPr>
          <w:b/>
          <w:bCs/>
          <w:sz w:val="24"/>
          <w:szCs w:val="24"/>
        </w:rPr>
        <w:t xml:space="preserve"> </w:t>
      </w:r>
      <w:r w:rsidRPr="001045CC">
        <w:rPr>
          <w:b/>
          <w:bCs/>
          <w:spacing w:val="36"/>
          <w:sz w:val="24"/>
          <w:szCs w:val="24"/>
        </w:rPr>
        <w:t xml:space="preserve"> </w:t>
      </w:r>
      <w:r w:rsidRPr="001045CC">
        <w:rPr>
          <w:b/>
          <w:bCs/>
          <w:spacing w:val="-2"/>
          <w:sz w:val="24"/>
          <w:szCs w:val="24"/>
        </w:rPr>
        <w:t>OFERTĘ</w:t>
      </w:r>
      <w:r w:rsidRPr="001045CC">
        <w:rPr>
          <w:b/>
          <w:bCs/>
          <w:spacing w:val="29"/>
          <w:sz w:val="24"/>
          <w:szCs w:val="24"/>
        </w:rPr>
        <w:t xml:space="preserve"> </w:t>
      </w:r>
      <w:r w:rsidRPr="001045CC">
        <w:rPr>
          <w:spacing w:val="-2"/>
          <w:sz w:val="24"/>
          <w:szCs w:val="24"/>
        </w:rPr>
        <w:t>na</w:t>
      </w:r>
      <w:r w:rsidRPr="001045CC">
        <w:rPr>
          <w:spacing w:val="3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wykonanie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przedmiotu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zamówienia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zgodnie</w:t>
      </w:r>
      <w:r w:rsidRPr="001045CC">
        <w:rPr>
          <w:spacing w:val="29"/>
          <w:sz w:val="24"/>
          <w:szCs w:val="24"/>
        </w:rPr>
        <w:t xml:space="preserve"> </w:t>
      </w:r>
      <w:r w:rsidRPr="001045CC">
        <w:rPr>
          <w:sz w:val="24"/>
          <w:szCs w:val="24"/>
        </w:rPr>
        <w:t>z</w:t>
      </w:r>
      <w:r w:rsidRPr="001045CC">
        <w:rPr>
          <w:spacing w:val="2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Zaproszeniem</w:t>
      </w:r>
      <w:r w:rsidRPr="001045CC">
        <w:rPr>
          <w:spacing w:val="28"/>
          <w:sz w:val="24"/>
          <w:szCs w:val="24"/>
        </w:rPr>
        <w:t xml:space="preserve"> </w:t>
      </w:r>
      <w:r w:rsidRPr="001045CC">
        <w:rPr>
          <w:sz w:val="24"/>
          <w:szCs w:val="24"/>
        </w:rPr>
        <w:t>do</w:t>
      </w:r>
      <w:r w:rsidRPr="001045CC">
        <w:rPr>
          <w:spacing w:val="37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składania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ofert.</w:t>
      </w:r>
    </w:p>
    <w:p w:rsidR="009305C3" w:rsidRPr="001045CC" w:rsidRDefault="009305C3" w:rsidP="009305C3">
      <w:pPr>
        <w:pStyle w:val="Tekstpodstawowy"/>
        <w:numPr>
          <w:ilvl w:val="0"/>
          <w:numId w:val="1"/>
        </w:numPr>
        <w:tabs>
          <w:tab w:val="left" w:pos="545"/>
        </w:tabs>
        <w:kinsoku w:val="0"/>
        <w:overflowPunct w:val="0"/>
        <w:spacing w:before="61" w:line="276" w:lineRule="auto"/>
        <w:ind w:right="156" w:hanging="401"/>
        <w:jc w:val="both"/>
        <w:rPr>
          <w:b/>
          <w:bCs/>
          <w:spacing w:val="-1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>OŚWIADCZAM,</w:t>
      </w:r>
      <w:r w:rsidRPr="001045CC">
        <w:rPr>
          <w:b/>
          <w:bCs/>
          <w:spacing w:val="4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że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zapoznałem(</w:t>
      </w:r>
      <w:proofErr w:type="spellStart"/>
      <w:r w:rsidRPr="001045CC">
        <w:rPr>
          <w:spacing w:val="-1"/>
          <w:sz w:val="24"/>
          <w:szCs w:val="24"/>
        </w:rPr>
        <w:t>am</w:t>
      </w:r>
      <w:proofErr w:type="spellEnd"/>
      <w:r w:rsidRPr="001045CC">
        <w:rPr>
          <w:spacing w:val="-1"/>
          <w:sz w:val="24"/>
          <w:szCs w:val="24"/>
        </w:rPr>
        <w:t>)</w:t>
      </w:r>
      <w:r w:rsidRPr="001045CC">
        <w:rPr>
          <w:spacing w:val="41"/>
          <w:sz w:val="24"/>
          <w:szCs w:val="24"/>
        </w:rPr>
        <w:t xml:space="preserve"> </w:t>
      </w:r>
      <w:r w:rsidRPr="001045CC">
        <w:rPr>
          <w:sz w:val="24"/>
          <w:szCs w:val="24"/>
        </w:rPr>
        <w:t>się z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Zaproszeniem</w:t>
      </w:r>
      <w:r w:rsidRPr="001045CC">
        <w:rPr>
          <w:spacing w:val="37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uznaję</w:t>
      </w:r>
      <w:r w:rsidRPr="001045CC">
        <w:rPr>
          <w:spacing w:val="38"/>
          <w:sz w:val="24"/>
          <w:szCs w:val="24"/>
        </w:rPr>
        <w:t xml:space="preserve"> </w:t>
      </w:r>
      <w:r w:rsidRPr="001045CC">
        <w:rPr>
          <w:sz w:val="24"/>
          <w:szCs w:val="24"/>
        </w:rPr>
        <w:t>się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związanego(ą)</w:t>
      </w:r>
      <w:r w:rsidRPr="001045CC">
        <w:rPr>
          <w:spacing w:val="39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określonymi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nim</w:t>
      </w:r>
      <w:r w:rsidRPr="001045CC">
        <w:rPr>
          <w:spacing w:val="3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postanowieniami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z w:val="24"/>
          <w:szCs w:val="24"/>
        </w:rPr>
        <w:t>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zasadami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postępowania.</w:t>
      </w:r>
    </w:p>
    <w:p w:rsidR="009305C3" w:rsidRPr="001045CC" w:rsidRDefault="009305C3" w:rsidP="009305C3">
      <w:pPr>
        <w:kinsoku w:val="0"/>
        <w:overflowPunct w:val="0"/>
        <w:spacing w:line="276" w:lineRule="auto"/>
        <w:jc w:val="both"/>
      </w:pPr>
    </w:p>
    <w:p w:rsidR="009305C3" w:rsidRPr="001045CC" w:rsidRDefault="009305C3" w:rsidP="009305C3">
      <w:pPr>
        <w:kinsoku w:val="0"/>
        <w:overflowPunct w:val="0"/>
        <w:spacing w:line="276" w:lineRule="auto"/>
        <w:jc w:val="both"/>
        <w:rPr>
          <w:b/>
          <w:bCs/>
          <w:spacing w:val="-1"/>
        </w:rPr>
      </w:pPr>
      <w:r w:rsidRPr="001045CC">
        <w:rPr>
          <w:b/>
          <w:bCs/>
          <w:spacing w:val="-2"/>
        </w:rPr>
        <w:t>OFERTĘ</w:t>
      </w:r>
      <w:r w:rsidRPr="001045CC">
        <w:rPr>
          <w:b/>
          <w:bCs/>
          <w:spacing w:val="-1"/>
        </w:rPr>
        <w:t xml:space="preserve"> </w:t>
      </w:r>
      <w:r w:rsidRPr="001045CC">
        <w:rPr>
          <w:spacing w:val="-1"/>
        </w:rPr>
        <w:t>niniejszą</w:t>
      </w:r>
      <w:r w:rsidRPr="001045CC">
        <w:t xml:space="preserve"> </w:t>
      </w:r>
      <w:r w:rsidRPr="001045CC">
        <w:rPr>
          <w:spacing w:val="-1"/>
        </w:rPr>
        <w:t>składam</w:t>
      </w:r>
      <w:r w:rsidRPr="001045CC">
        <w:rPr>
          <w:spacing w:val="-4"/>
        </w:rPr>
        <w:t xml:space="preserve"> </w:t>
      </w:r>
      <w:r w:rsidRPr="001045CC">
        <w:t xml:space="preserve">na ......... </w:t>
      </w:r>
      <w:r w:rsidRPr="001045CC">
        <w:rPr>
          <w:spacing w:val="2"/>
        </w:rPr>
        <w:t xml:space="preserve"> </w:t>
      </w:r>
      <w:r w:rsidRPr="001045CC">
        <w:rPr>
          <w:spacing w:val="-1"/>
        </w:rPr>
        <w:t>kolejno</w:t>
      </w:r>
      <w:r w:rsidRPr="001045CC">
        <w:t xml:space="preserve"> </w:t>
      </w:r>
      <w:r w:rsidRPr="001045CC">
        <w:rPr>
          <w:spacing w:val="-1"/>
        </w:rPr>
        <w:t>ponumerowanych</w:t>
      </w:r>
      <w:r w:rsidRPr="001045CC">
        <w:t xml:space="preserve"> </w:t>
      </w:r>
      <w:r w:rsidRPr="001045CC">
        <w:rPr>
          <w:spacing w:val="-1"/>
        </w:rPr>
        <w:t>stronach,</w:t>
      </w:r>
      <w:r w:rsidRPr="001045CC">
        <w:rPr>
          <w:spacing w:val="-3"/>
        </w:rPr>
        <w:t xml:space="preserve"> </w:t>
      </w:r>
      <w:r w:rsidRPr="001045CC">
        <w:t>oraz</w:t>
      </w:r>
      <w:r w:rsidRPr="001045CC">
        <w:rPr>
          <w:spacing w:val="-2"/>
        </w:rPr>
        <w:t xml:space="preserve"> </w:t>
      </w:r>
      <w:r w:rsidRPr="001045CC">
        <w:rPr>
          <w:spacing w:val="-1"/>
        </w:rPr>
        <w:t>dołączam</w:t>
      </w:r>
      <w:r w:rsidRPr="001045CC">
        <w:rPr>
          <w:spacing w:val="41"/>
        </w:rPr>
        <w:t xml:space="preserve"> </w:t>
      </w:r>
      <w:r w:rsidRPr="001045CC">
        <w:t xml:space="preserve">do </w:t>
      </w:r>
      <w:r w:rsidRPr="001045CC">
        <w:rPr>
          <w:spacing w:val="-1"/>
        </w:rPr>
        <w:t>niej</w:t>
      </w:r>
      <w:r w:rsidRPr="001045CC">
        <w:rPr>
          <w:spacing w:val="1"/>
        </w:rPr>
        <w:t xml:space="preserve"> </w:t>
      </w:r>
      <w:r w:rsidRPr="001045CC">
        <w:rPr>
          <w:spacing w:val="-1"/>
        </w:rPr>
        <w:t>następujące</w:t>
      </w:r>
      <w:r w:rsidRPr="001045CC">
        <w:rPr>
          <w:spacing w:val="-2"/>
        </w:rPr>
        <w:t xml:space="preserve"> </w:t>
      </w:r>
      <w:r w:rsidRPr="001045CC">
        <w:rPr>
          <w:spacing w:val="-1"/>
        </w:rPr>
        <w:t>oświadczenia</w:t>
      </w:r>
      <w:r w:rsidRPr="001045CC">
        <w:rPr>
          <w:spacing w:val="-2"/>
        </w:rPr>
        <w:t xml:space="preserve"> </w:t>
      </w:r>
      <w:r w:rsidRPr="001045CC">
        <w:t>i</w:t>
      </w:r>
      <w:r w:rsidRPr="001045CC">
        <w:rPr>
          <w:spacing w:val="1"/>
        </w:rPr>
        <w:t xml:space="preserve"> </w:t>
      </w:r>
      <w:r w:rsidRPr="001045CC">
        <w:rPr>
          <w:spacing w:val="-1"/>
        </w:rPr>
        <w:t>dokumenty:</w:t>
      </w:r>
    </w:p>
    <w:p w:rsidR="009305C3" w:rsidRPr="001045CC" w:rsidRDefault="009305C3" w:rsidP="009305C3">
      <w:pPr>
        <w:widowControl w:val="0"/>
        <w:numPr>
          <w:ilvl w:val="1"/>
          <w:numId w:val="2"/>
        </w:numPr>
        <w:tabs>
          <w:tab w:val="left" w:pos="826"/>
        </w:tabs>
        <w:suppressAutoHyphens/>
        <w:kinsoku w:val="0"/>
        <w:overflowPunct w:val="0"/>
        <w:autoSpaceDE w:val="0"/>
        <w:spacing w:before="59" w:line="276" w:lineRule="auto"/>
        <w:ind w:hanging="283"/>
        <w:jc w:val="both"/>
        <w:rPr>
          <w:spacing w:val="-1"/>
        </w:rPr>
      </w:pPr>
      <w:r w:rsidRPr="001045CC">
        <w:rPr>
          <w:b/>
          <w:bCs/>
          <w:spacing w:val="-1"/>
        </w:rPr>
        <w:t>oświadczenie</w:t>
      </w:r>
      <w:r w:rsidRPr="001045CC">
        <w:rPr>
          <w:b/>
          <w:bCs/>
        </w:rPr>
        <w:t xml:space="preserve"> o </w:t>
      </w:r>
      <w:r w:rsidRPr="001045CC">
        <w:rPr>
          <w:b/>
          <w:bCs/>
          <w:spacing w:val="-1"/>
        </w:rPr>
        <w:t>braku powiązań</w:t>
      </w:r>
      <w:r w:rsidRPr="001045CC">
        <w:rPr>
          <w:b/>
          <w:bCs/>
        </w:rPr>
        <w:t xml:space="preserve"> </w:t>
      </w:r>
      <w:r w:rsidRPr="001045CC">
        <w:rPr>
          <w:b/>
          <w:bCs/>
          <w:spacing w:val="-1"/>
        </w:rPr>
        <w:t>osobowych</w:t>
      </w:r>
      <w:r w:rsidRPr="001045CC">
        <w:rPr>
          <w:b/>
          <w:bCs/>
          <w:spacing w:val="-3"/>
        </w:rPr>
        <w:t xml:space="preserve"> </w:t>
      </w:r>
      <w:r w:rsidRPr="001045CC">
        <w:rPr>
          <w:b/>
          <w:bCs/>
        </w:rPr>
        <w:t>i</w:t>
      </w:r>
      <w:r w:rsidRPr="001045CC">
        <w:rPr>
          <w:b/>
          <w:bCs/>
          <w:spacing w:val="1"/>
        </w:rPr>
        <w:t xml:space="preserve"> </w:t>
      </w:r>
      <w:r w:rsidRPr="001045CC">
        <w:rPr>
          <w:b/>
          <w:bCs/>
          <w:spacing w:val="-1"/>
        </w:rPr>
        <w:t>kapitałowych</w:t>
      </w:r>
      <w:r w:rsidRPr="001045CC">
        <w:rPr>
          <w:b/>
          <w:bCs/>
        </w:rPr>
        <w:t xml:space="preserve"> z</w:t>
      </w:r>
      <w:r w:rsidRPr="001045CC">
        <w:rPr>
          <w:b/>
          <w:bCs/>
          <w:spacing w:val="-2"/>
        </w:rPr>
        <w:t xml:space="preserve"> </w:t>
      </w:r>
      <w:r w:rsidRPr="001045CC">
        <w:rPr>
          <w:b/>
          <w:bCs/>
          <w:spacing w:val="-1"/>
        </w:rPr>
        <w:t>Zamawiającym,</w:t>
      </w:r>
      <w:r w:rsidRPr="001045CC">
        <w:rPr>
          <w:b/>
          <w:bCs/>
          <w:spacing w:val="4"/>
        </w:rPr>
        <w:t xml:space="preserve"> </w:t>
      </w:r>
      <w:r w:rsidRPr="001045CC">
        <w:rPr>
          <w:spacing w:val="-1"/>
        </w:rPr>
        <w:t>sporządzone</w:t>
      </w:r>
      <w:r w:rsidRPr="001045CC">
        <w:rPr>
          <w:spacing w:val="63"/>
        </w:rPr>
        <w:t xml:space="preserve"> </w:t>
      </w:r>
      <w:r w:rsidRPr="001045CC">
        <w:rPr>
          <w:spacing w:val="-1"/>
        </w:rPr>
        <w:t>wg</w:t>
      </w:r>
      <w:r w:rsidRPr="001045CC">
        <w:rPr>
          <w:spacing w:val="-3"/>
        </w:rPr>
        <w:t xml:space="preserve"> </w:t>
      </w:r>
      <w:r w:rsidRPr="001045CC">
        <w:rPr>
          <w:spacing w:val="-1"/>
        </w:rPr>
        <w:t>wzoru</w:t>
      </w:r>
      <w:r w:rsidRPr="001045CC">
        <w:t xml:space="preserve"> </w:t>
      </w:r>
      <w:r w:rsidRPr="001045CC">
        <w:rPr>
          <w:spacing w:val="-1"/>
        </w:rPr>
        <w:t>stanowiącego</w:t>
      </w:r>
      <w:r w:rsidRPr="001045CC">
        <w:t xml:space="preserve"> </w:t>
      </w:r>
      <w:r w:rsidRPr="001045CC">
        <w:rPr>
          <w:spacing w:val="-1"/>
        </w:rPr>
        <w:t>załącznik</w:t>
      </w:r>
      <w:r w:rsidRPr="001045CC">
        <w:rPr>
          <w:spacing w:val="-3"/>
        </w:rPr>
        <w:t xml:space="preserve"> </w:t>
      </w:r>
      <w:r w:rsidRPr="001045CC">
        <w:t xml:space="preserve">2 do </w:t>
      </w:r>
      <w:r w:rsidRPr="001045CC">
        <w:rPr>
          <w:spacing w:val="-1"/>
        </w:rPr>
        <w:t>niniejszego</w:t>
      </w:r>
      <w:r w:rsidRPr="001045CC">
        <w:t xml:space="preserve"> </w:t>
      </w:r>
      <w:r w:rsidRPr="001045CC">
        <w:rPr>
          <w:spacing w:val="-1"/>
        </w:rPr>
        <w:t>ZO;</w:t>
      </w:r>
    </w:p>
    <w:p w:rsidR="009305C3" w:rsidRPr="001045CC" w:rsidRDefault="009305C3" w:rsidP="009305C3">
      <w:pPr>
        <w:widowControl w:val="0"/>
        <w:numPr>
          <w:ilvl w:val="1"/>
          <w:numId w:val="2"/>
        </w:numPr>
        <w:tabs>
          <w:tab w:val="left" w:pos="826"/>
        </w:tabs>
        <w:suppressAutoHyphens/>
        <w:kinsoku w:val="0"/>
        <w:overflowPunct w:val="0"/>
        <w:autoSpaceDE w:val="0"/>
        <w:spacing w:before="59" w:line="276" w:lineRule="auto"/>
        <w:ind w:right="250" w:hanging="283"/>
        <w:jc w:val="both"/>
        <w:rPr>
          <w:spacing w:val="-1"/>
        </w:rPr>
      </w:pPr>
      <w:r w:rsidRPr="001045CC">
        <w:rPr>
          <w:spacing w:val="-1"/>
        </w:rPr>
        <w:t>…</w:t>
      </w:r>
    </w:p>
    <w:p w:rsidR="009305C3" w:rsidRPr="00B016A2" w:rsidRDefault="009305C3" w:rsidP="009305C3">
      <w:pPr>
        <w:widowControl w:val="0"/>
        <w:numPr>
          <w:ilvl w:val="1"/>
          <w:numId w:val="2"/>
        </w:numPr>
        <w:tabs>
          <w:tab w:val="left" w:pos="826"/>
        </w:tabs>
        <w:suppressAutoHyphens/>
        <w:kinsoku w:val="0"/>
        <w:overflowPunct w:val="0"/>
        <w:autoSpaceDE w:val="0"/>
        <w:spacing w:before="59" w:line="276" w:lineRule="auto"/>
        <w:ind w:right="250" w:hanging="283"/>
        <w:jc w:val="both"/>
      </w:pPr>
      <w:r>
        <w:rPr>
          <w:spacing w:val="-1"/>
        </w:rPr>
        <w:t xml:space="preserve"> ….</w:t>
      </w:r>
    </w:p>
    <w:p w:rsidR="009305C3" w:rsidRPr="00B016A2" w:rsidRDefault="009305C3" w:rsidP="009305C3">
      <w:pPr>
        <w:pStyle w:val="Tekstpodstawowy"/>
        <w:tabs>
          <w:tab w:val="left" w:pos="0"/>
        </w:tabs>
        <w:kinsoku w:val="0"/>
        <w:overflowPunct w:val="0"/>
        <w:spacing w:before="116"/>
        <w:ind w:left="0" w:right="113"/>
        <w:jc w:val="both"/>
        <w:rPr>
          <w:rFonts w:ascii="Cambria" w:hAnsi="Cambria" w:cs="Cambria"/>
          <w:spacing w:val="-3"/>
          <w:sz w:val="24"/>
          <w:szCs w:val="24"/>
        </w:rPr>
      </w:pPr>
      <w:r w:rsidRPr="00B016A2">
        <w:rPr>
          <w:rFonts w:ascii="Cambria" w:hAnsi="Cambria" w:cs="Cambria"/>
          <w:spacing w:val="-1"/>
          <w:sz w:val="24"/>
          <w:szCs w:val="24"/>
        </w:rPr>
        <w:t>Zamawiający</w:t>
      </w:r>
      <w:r w:rsidRPr="00B016A2">
        <w:rPr>
          <w:rFonts w:ascii="Cambria" w:hAnsi="Cambria" w:cs="Cambria"/>
          <w:spacing w:val="35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zastrzega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sobie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prawo</w:t>
      </w:r>
      <w:r w:rsidRPr="00B016A2">
        <w:rPr>
          <w:rFonts w:ascii="Cambria" w:hAnsi="Cambria" w:cs="Cambria"/>
          <w:spacing w:val="37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wezwania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Oferentów</w:t>
      </w:r>
      <w:r w:rsidRPr="00B016A2">
        <w:rPr>
          <w:rFonts w:ascii="Cambria" w:hAnsi="Cambria" w:cs="Cambria"/>
          <w:spacing w:val="37"/>
          <w:sz w:val="24"/>
          <w:szCs w:val="24"/>
        </w:rPr>
        <w:t xml:space="preserve"> </w:t>
      </w:r>
      <w:r w:rsidRPr="00B016A2">
        <w:rPr>
          <w:rFonts w:ascii="Cambria" w:hAnsi="Cambria" w:cs="Cambria"/>
          <w:sz w:val="24"/>
          <w:szCs w:val="24"/>
        </w:rPr>
        <w:t>do</w:t>
      </w:r>
      <w:r w:rsidRPr="00B016A2">
        <w:rPr>
          <w:rFonts w:ascii="Cambria" w:hAnsi="Cambria" w:cs="Cambria"/>
          <w:spacing w:val="35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złożenia</w:t>
      </w:r>
      <w:r w:rsidRPr="00B016A2">
        <w:rPr>
          <w:rFonts w:ascii="Cambria" w:hAnsi="Cambria" w:cs="Cambria"/>
          <w:spacing w:val="36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pisemnych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wyjaśnień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2"/>
          <w:sz w:val="24"/>
          <w:szCs w:val="24"/>
        </w:rPr>
        <w:t>do</w:t>
      </w:r>
      <w:r w:rsidRPr="00B016A2">
        <w:rPr>
          <w:rFonts w:ascii="Cambria" w:hAnsi="Cambria" w:cs="Cambria"/>
          <w:spacing w:val="55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złożonych</w:t>
      </w:r>
      <w:r w:rsidRPr="00B016A2">
        <w:rPr>
          <w:rFonts w:ascii="Cambria" w:hAnsi="Cambria" w:cs="Cambria"/>
          <w:spacing w:val="41"/>
          <w:sz w:val="24"/>
          <w:szCs w:val="24"/>
        </w:rPr>
        <w:t xml:space="preserve"> </w:t>
      </w:r>
      <w:r w:rsidRPr="00B016A2">
        <w:rPr>
          <w:rFonts w:ascii="Cambria" w:hAnsi="Cambria" w:cs="Cambria"/>
          <w:sz w:val="24"/>
          <w:szCs w:val="24"/>
        </w:rPr>
        <w:t>ofert</w:t>
      </w:r>
      <w:r w:rsidRPr="00B016A2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oraz</w:t>
      </w:r>
      <w:r w:rsidRPr="00B016A2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wezwania</w:t>
      </w:r>
      <w:r w:rsidRPr="00B016A2">
        <w:rPr>
          <w:rFonts w:ascii="Cambria" w:hAnsi="Cambria" w:cs="Cambria"/>
          <w:spacing w:val="41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2"/>
          <w:sz w:val="24"/>
          <w:szCs w:val="24"/>
        </w:rPr>
        <w:t>do</w:t>
      </w:r>
      <w:r w:rsidRPr="00B016A2">
        <w:rPr>
          <w:rFonts w:ascii="Cambria" w:hAnsi="Cambria" w:cs="Cambria"/>
          <w:spacing w:val="40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wyjaśnienia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lub/i</w:t>
      </w:r>
      <w:r w:rsidRPr="00B016A2">
        <w:rPr>
          <w:rFonts w:ascii="Cambria" w:hAnsi="Cambria" w:cs="Cambria"/>
          <w:spacing w:val="41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uzupełnienia</w:t>
      </w:r>
      <w:r w:rsidRPr="00B016A2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dokumentów</w:t>
      </w:r>
      <w:r w:rsidRPr="00B016A2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1"/>
          <w:sz w:val="24"/>
          <w:szCs w:val="24"/>
        </w:rPr>
        <w:t>załączonych</w:t>
      </w:r>
      <w:r w:rsidRPr="00B016A2">
        <w:rPr>
          <w:rFonts w:ascii="Cambria" w:hAnsi="Cambria" w:cs="Cambria"/>
          <w:spacing w:val="41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2"/>
          <w:sz w:val="24"/>
          <w:szCs w:val="24"/>
        </w:rPr>
        <w:t>do</w:t>
      </w:r>
      <w:r w:rsidRPr="00B016A2">
        <w:rPr>
          <w:rFonts w:ascii="Cambria" w:hAnsi="Cambria" w:cs="Cambria"/>
          <w:spacing w:val="67"/>
          <w:sz w:val="24"/>
          <w:szCs w:val="24"/>
        </w:rPr>
        <w:t xml:space="preserve"> </w:t>
      </w:r>
      <w:r w:rsidRPr="00B016A2">
        <w:rPr>
          <w:rFonts w:ascii="Cambria" w:hAnsi="Cambria" w:cs="Cambria"/>
          <w:spacing w:val="-3"/>
          <w:sz w:val="24"/>
          <w:szCs w:val="24"/>
        </w:rPr>
        <w:t>oferty.</w:t>
      </w:r>
    </w:p>
    <w:p w:rsidR="009305C3" w:rsidRPr="00FB0553" w:rsidRDefault="009305C3" w:rsidP="009305C3">
      <w:pPr>
        <w:widowControl w:val="0"/>
        <w:tabs>
          <w:tab w:val="left" w:pos="826"/>
        </w:tabs>
        <w:suppressAutoHyphens/>
        <w:kinsoku w:val="0"/>
        <w:overflowPunct w:val="0"/>
        <w:autoSpaceDE w:val="0"/>
        <w:spacing w:before="59" w:line="276" w:lineRule="auto"/>
        <w:ind w:left="825" w:right="250"/>
        <w:jc w:val="both"/>
      </w:pPr>
    </w:p>
    <w:p w:rsidR="009305C3" w:rsidRPr="001045CC" w:rsidRDefault="009305C3" w:rsidP="009305C3">
      <w:pPr>
        <w:pStyle w:val="Zwykytekst"/>
        <w:spacing w:before="12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5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Tabela 1. </w:t>
      </w:r>
      <w:r w:rsidRPr="001045CC">
        <w:rPr>
          <w:rFonts w:ascii="Times New Roman" w:hAnsi="Times New Roman" w:cs="Times New Roman"/>
          <w:color w:val="000000"/>
          <w:sz w:val="24"/>
          <w:szCs w:val="24"/>
        </w:rPr>
        <w:t>TABELA KOSZTORYSOWA</w:t>
      </w:r>
      <w:r w:rsidRPr="001045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446"/>
        <w:gridCol w:w="1956"/>
        <w:gridCol w:w="1559"/>
      </w:tblGrid>
      <w:tr w:rsidR="009305C3" w:rsidRPr="001045CC" w:rsidTr="00C857C6">
        <w:trPr>
          <w:trHeight w:val="146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Przedmiot zamówienia (proszę podać typ)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Jedn. miary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305C3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Wartość jednostkowa brutto</w:t>
            </w:r>
          </w:p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Koszt zeskanowania jednej strony wraz z obróbką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zeskanowanych stron/ godzinę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Cena brutto</w:t>
            </w:r>
          </w:p>
        </w:tc>
      </w:tr>
      <w:tr w:rsidR="009305C3" w:rsidRPr="001045CC" w:rsidTr="00C857C6">
        <w:tc>
          <w:tcPr>
            <w:tcW w:w="56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305C3" w:rsidRPr="001045CC" w:rsidTr="00C857C6">
        <w:tc>
          <w:tcPr>
            <w:tcW w:w="567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305C3" w:rsidRPr="001045CC" w:rsidRDefault="009305C3" w:rsidP="00C857C6">
            <w:pPr>
              <w:spacing w:line="276" w:lineRule="auto"/>
            </w:pPr>
            <w:r w:rsidRPr="00425D45">
              <w:rPr>
                <w:sz w:val="22"/>
                <w:szCs w:val="22"/>
              </w:rPr>
              <w:t>Digitalizacja stron formatu zarówno A4 jak i A3</w:t>
            </w:r>
            <w:r>
              <w:rPr>
                <w:sz w:val="22"/>
                <w:szCs w:val="22"/>
              </w:rPr>
              <w:t xml:space="preserve"> wraz z ich obróbką cyfrową </w:t>
            </w:r>
            <w:r w:rsidRPr="00425D45">
              <w:rPr>
                <w:sz w:val="22"/>
                <w:szCs w:val="22"/>
              </w:rPr>
              <w:t>i przygotowaniem materiałów do publikacji cyfrowej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strona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05C3" w:rsidRPr="001045CC" w:rsidTr="00C857C6">
        <w:tc>
          <w:tcPr>
            <w:tcW w:w="8080" w:type="dxa"/>
            <w:gridSpan w:val="5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Cena brutto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5C3" w:rsidRPr="001045CC" w:rsidRDefault="009305C3" w:rsidP="00C857C6">
            <w:pPr>
              <w:pStyle w:val="Zwykytekst"/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05C3" w:rsidRPr="001045CC" w:rsidRDefault="009305C3" w:rsidP="009305C3">
      <w:pPr>
        <w:pStyle w:val="Tekstpodstawowy"/>
        <w:tabs>
          <w:tab w:val="left" w:pos="545"/>
        </w:tabs>
        <w:kinsoku w:val="0"/>
        <w:overflowPunct w:val="0"/>
        <w:spacing w:line="276" w:lineRule="auto"/>
        <w:ind w:left="0"/>
        <w:jc w:val="both"/>
        <w:rPr>
          <w:b/>
          <w:bCs/>
          <w:spacing w:val="-1"/>
          <w:sz w:val="24"/>
          <w:szCs w:val="24"/>
        </w:rPr>
      </w:pPr>
    </w:p>
    <w:p w:rsidR="009305C3" w:rsidRDefault="009305C3" w:rsidP="009305C3">
      <w:pPr>
        <w:pStyle w:val="Tekstpodstawowy"/>
        <w:tabs>
          <w:tab w:val="left" w:pos="545"/>
        </w:tabs>
        <w:kinsoku w:val="0"/>
        <w:overflowPunct w:val="0"/>
        <w:spacing w:line="276" w:lineRule="auto"/>
        <w:ind w:left="0"/>
        <w:jc w:val="both"/>
        <w:rPr>
          <w:spacing w:val="-1"/>
          <w:sz w:val="24"/>
          <w:szCs w:val="24"/>
        </w:rPr>
      </w:pPr>
      <w:r w:rsidRPr="001045CC">
        <w:rPr>
          <w:b/>
          <w:bCs/>
          <w:spacing w:val="-1"/>
          <w:sz w:val="24"/>
          <w:szCs w:val="24"/>
        </w:rPr>
        <w:t xml:space="preserve">OFERUJĘ </w:t>
      </w:r>
      <w:r w:rsidRPr="001045CC">
        <w:rPr>
          <w:spacing w:val="-1"/>
          <w:sz w:val="24"/>
          <w:szCs w:val="24"/>
        </w:rPr>
        <w:t>wykonanie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przedmiotu</w:t>
      </w:r>
      <w:r w:rsidRPr="001045CC">
        <w:rPr>
          <w:spacing w:val="1"/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zamówienia:</w:t>
      </w:r>
    </w:p>
    <w:p w:rsidR="009305C3" w:rsidRPr="001045CC" w:rsidRDefault="009305C3" w:rsidP="009305C3">
      <w:pPr>
        <w:pStyle w:val="Tekstpodstawowy"/>
        <w:kinsoku w:val="0"/>
        <w:overflowPunct w:val="0"/>
        <w:spacing w:line="276" w:lineRule="auto"/>
        <w:ind w:left="0"/>
        <w:jc w:val="both"/>
        <w:rPr>
          <w:spacing w:val="-1"/>
          <w:sz w:val="24"/>
          <w:szCs w:val="24"/>
        </w:rPr>
      </w:pPr>
      <w:r w:rsidRPr="001045CC">
        <w:rPr>
          <w:spacing w:val="-1"/>
          <w:sz w:val="24"/>
          <w:szCs w:val="24"/>
        </w:rPr>
        <w:t xml:space="preserve">CENA  za 1 sztukę  ……………… zł co daje: ………………….. </w:t>
      </w:r>
      <w:r>
        <w:rPr>
          <w:spacing w:val="-1"/>
          <w:sz w:val="24"/>
          <w:szCs w:val="24"/>
        </w:rPr>
        <w:t>.</w:t>
      </w:r>
    </w:p>
    <w:p w:rsidR="009305C3" w:rsidRPr="001045CC" w:rsidRDefault="009305C3" w:rsidP="009305C3">
      <w:pPr>
        <w:pStyle w:val="Tekstpodstawowy"/>
        <w:kinsoku w:val="0"/>
        <w:overflowPunct w:val="0"/>
        <w:spacing w:line="276" w:lineRule="auto"/>
        <w:ind w:left="0"/>
        <w:jc w:val="both"/>
        <w:rPr>
          <w:spacing w:val="-1"/>
          <w:sz w:val="24"/>
          <w:szCs w:val="24"/>
        </w:rPr>
      </w:pPr>
      <w:r w:rsidRPr="001045CC">
        <w:rPr>
          <w:spacing w:val="-1"/>
          <w:sz w:val="24"/>
          <w:szCs w:val="24"/>
        </w:rPr>
        <w:t>CENA</w:t>
      </w:r>
      <w:r w:rsidRPr="001045CC">
        <w:rPr>
          <w:spacing w:val="-13"/>
          <w:sz w:val="24"/>
          <w:szCs w:val="24"/>
        </w:rPr>
        <w:t xml:space="preserve"> </w:t>
      </w:r>
      <w:r w:rsidRPr="001045CC">
        <w:rPr>
          <w:spacing w:val="-3"/>
          <w:sz w:val="24"/>
          <w:szCs w:val="24"/>
        </w:rPr>
        <w:t>CAŁKOWITA</w:t>
      </w:r>
      <w:r w:rsidRPr="001045CC">
        <w:rPr>
          <w:spacing w:val="-13"/>
          <w:sz w:val="24"/>
          <w:szCs w:val="24"/>
        </w:rPr>
        <w:t xml:space="preserve"> za  całość  zlecenia</w:t>
      </w:r>
      <w:r w:rsidRPr="001045CC">
        <w:rPr>
          <w:spacing w:val="-1"/>
          <w:sz w:val="24"/>
          <w:szCs w:val="24"/>
        </w:rPr>
        <w:t>………………</w:t>
      </w:r>
      <w:r w:rsidRPr="001045CC">
        <w:rPr>
          <w:sz w:val="24"/>
          <w:szCs w:val="24"/>
        </w:rPr>
        <w:t xml:space="preserve"> </w:t>
      </w:r>
      <w:r w:rsidRPr="001045CC">
        <w:rPr>
          <w:spacing w:val="-1"/>
          <w:sz w:val="24"/>
          <w:szCs w:val="24"/>
        </w:rPr>
        <w:t>zł.</w:t>
      </w:r>
    </w:p>
    <w:p w:rsidR="009305C3" w:rsidRPr="001045CC" w:rsidRDefault="009305C3" w:rsidP="009305C3">
      <w:pPr>
        <w:pStyle w:val="Tekstpodstawowy"/>
        <w:tabs>
          <w:tab w:val="left" w:pos="2243"/>
        </w:tabs>
        <w:kinsoku w:val="0"/>
        <w:overflowPunct w:val="0"/>
        <w:spacing w:line="276" w:lineRule="auto"/>
        <w:ind w:left="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Słownie złotych: ……………………………………………………………….</w:t>
      </w:r>
    </w:p>
    <w:p w:rsidR="009305C3" w:rsidRDefault="009305C3" w:rsidP="009305C3">
      <w:pPr>
        <w:spacing w:line="276" w:lineRule="auto"/>
      </w:pPr>
      <w:r w:rsidRPr="001979F6">
        <w:rPr>
          <w:spacing w:val="-1"/>
        </w:rPr>
        <w:t>Cena oferty obejmuje całkowity koszt wykonania zamówienia, wszelkie koszty towarzyszące wykonaniu zamówienia, oraz wszelkie inne ewentualne obciążenia.</w:t>
      </w:r>
    </w:p>
    <w:p w:rsidR="009305C3" w:rsidRDefault="009305C3" w:rsidP="009305C3">
      <w:pPr>
        <w:spacing w:line="276" w:lineRule="auto"/>
        <w:ind w:left="3686"/>
        <w:jc w:val="right"/>
      </w:pPr>
    </w:p>
    <w:p w:rsidR="009305C3" w:rsidRDefault="009305C3" w:rsidP="009305C3">
      <w:pPr>
        <w:spacing w:line="276" w:lineRule="auto"/>
        <w:ind w:left="3686"/>
        <w:jc w:val="right"/>
      </w:pPr>
    </w:p>
    <w:p w:rsidR="009305C3" w:rsidRDefault="009305C3" w:rsidP="009305C3">
      <w:pPr>
        <w:spacing w:line="276" w:lineRule="auto"/>
        <w:ind w:left="3686"/>
        <w:jc w:val="right"/>
      </w:pPr>
    </w:p>
    <w:p w:rsidR="009305C3" w:rsidRPr="001045CC" w:rsidRDefault="009305C3" w:rsidP="009305C3">
      <w:pPr>
        <w:spacing w:line="276" w:lineRule="auto"/>
        <w:ind w:left="3686"/>
        <w:jc w:val="right"/>
      </w:pPr>
      <w:r>
        <w:t>…………………………………</w:t>
      </w:r>
    </w:p>
    <w:p w:rsidR="009305C3" w:rsidRDefault="009305C3" w:rsidP="009305C3">
      <w:pPr>
        <w:spacing w:line="276" w:lineRule="auto"/>
        <w:ind w:left="3686"/>
        <w:jc w:val="right"/>
      </w:pPr>
      <w:r w:rsidRPr="001045CC">
        <w:t xml:space="preserve">(podpis Wykonawcy lub osoby upoważnionej do </w:t>
      </w:r>
    </w:p>
    <w:p w:rsidR="009305C3" w:rsidRPr="00FB0553" w:rsidRDefault="009305C3" w:rsidP="009305C3">
      <w:pPr>
        <w:spacing w:line="276" w:lineRule="auto"/>
        <w:ind w:left="3686"/>
        <w:jc w:val="right"/>
      </w:pPr>
      <w:r w:rsidRPr="001045CC">
        <w:t>reprezentacji Wykonawcy)</w:t>
      </w: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</w:p>
    <w:p w:rsidR="009305C3" w:rsidRDefault="009305C3" w:rsidP="009305C3">
      <w:pPr>
        <w:pStyle w:val="Nagwek11"/>
        <w:kinsoku w:val="0"/>
        <w:overflowPunct w:val="0"/>
        <w:ind w:left="142" w:right="324"/>
        <w:jc w:val="center"/>
        <w:rPr>
          <w:spacing w:val="-1"/>
        </w:rPr>
      </w:pPr>
      <w:r w:rsidRPr="001045CC">
        <w:rPr>
          <w:noProof/>
          <w:lang w:eastAsia="pl-PL"/>
        </w:rPr>
        <w:drawing>
          <wp:inline distT="0" distB="0" distL="0" distR="0" wp14:anchorId="6B92B890" wp14:editId="76BF5E5A">
            <wp:extent cx="5181600" cy="466725"/>
            <wp:effectExtent l="0" t="0" r="0" b="9525"/>
            <wp:docPr id="3" name="Obraz 3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</w:p>
    <w:p w:rsid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</w:p>
    <w:p w:rsidR="009305C3" w:rsidRPr="009305C3" w:rsidRDefault="009305C3" w:rsidP="009305C3">
      <w:pPr>
        <w:pStyle w:val="Nagwek11"/>
        <w:kinsoku w:val="0"/>
        <w:overflowPunct w:val="0"/>
        <w:ind w:left="142" w:right="324"/>
        <w:jc w:val="both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    Załącznik nr 2 do ZO</w:t>
      </w:r>
    </w:p>
    <w:p w:rsidR="009305C3" w:rsidRDefault="009305C3" w:rsidP="009305C3">
      <w:pPr>
        <w:kinsoku w:val="0"/>
        <w:overflowPunct w:val="0"/>
        <w:spacing w:line="220" w:lineRule="exact"/>
        <w:jc w:val="both"/>
        <w:rPr>
          <w:rFonts w:ascii="Cambria" w:hAnsi="Cambria" w:cs="Cambria"/>
          <w:sz w:val="22"/>
          <w:szCs w:val="22"/>
        </w:rPr>
      </w:pPr>
    </w:p>
    <w:p w:rsidR="009305C3" w:rsidRPr="006B3E84" w:rsidRDefault="009305C3" w:rsidP="009305C3">
      <w:pPr>
        <w:kinsoku w:val="0"/>
        <w:overflowPunct w:val="0"/>
        <w:ind w:right="117"/>
        <w:jc w:val="both"/>
        <w:rPr>
          <w:i/>
          <w:iCs/>
          <w:spacing w:val="-1"/>
        </w:rPr>
      </w:pPr>
      <w:r w:rsidRPr="006B3E84">
        <w:rPr>
          <w:w w:val="95"/>
        </w:rPr>
        <w:t>………………………………………</w:t>
      </w:r>
    </w:p>
    <w:p w:rsidR="009305C3" w:rsidRPr="006B3E84" w:rsidRDefault="009305C3" w:rsidP="009305C3">
      <w:pPr>
        <w:kinsoku w:val="0"/>
        <w:overflowPunct w:val="0"/>
        <w:ind w:right="115"/>
        <w:jc w:val="both"/>
      </w:pPr>
      <w:r w:rsidRPr="006B3E84">
        <w:rPr>
          <w:i/>
          <w:iCs/>
          <w:spacing w:val="-1"/>
        </w:rPr>
        <w:t xml:space="preserve">     miejscowość</w:t>
      </w:r>
      <w:r w:rsidRPr="006B3E84">
        <w:rPr>
          <w:i/>
          <w:iCs/>
          <w:spacing w:val="-8"/>
        </w:rPr>
        <w:t xml:space="preserve"> </w:t>
      </w:r>
      <w:r w:rsidRPr="006B3E84">
        <w:rPr>
          <w:i/>
          <w:iCs/>
        </w:rPr>
        <w:t>i</w:t>
      </w:r>
      <w:r w:rsidRPr="006B3E84">
        <w:rPr>
          <w:i/>
          <w:iCs/>
          <w:spacing w:val="-8"/>
        </w:rPr>
        <w:t xml:space="preserve"> </w:t>
      </w:r>
      <w:r w:rsidRPr="006B3E84">
        <w:rPr>
          <w:i/>
          <w:iCs/>
        </w:rPr>
        <w:t>data</w:t>
      </w:r>
    </w:p>
    <w:p w:rsidR="009305C3" w:rsidRPr="006B3E84" w:rsidRDefault="009305C3" w:rsidP="009305C3">
      <w:pPr>
        <w:kinsoku w:val="0"/>
        <w:overflowPunct w:val="0"/>
        <w:spacing w:before="12" w:line="240" w:lineRule="exact"/>
        <w:jc w:val="both"/>
      </w:pPr>
    </w:p>
    <w:p w:rsidR="009305C3" w:rsidRDefault="009305C3" w:rsidP="009305C3">
      <w:pPr>
        <w:kinsoku w:val="0"/>
        <w:overflowPunct w:val="0"/>
        <w:ind w:left="117"/>
        <w:jc w:val="both"/>
        <w:rPr>
          <w:i/>
          <w:iCs/>
        </w:rPr>
      </w:pPr>
      <w:r w:rsidRPr="006B3E84">
        <w:t>………………………………………………………………….</w:t>
      </w:r>
    </w:p>
    <w:p w:rsidR="009305C3" w:rsidRPr="00FB0553" w:rsidRDefault="009305C3" w:rsidP="009305C3">
      <w:pPr>
        <w:kinsoku w:val="0"/>
        <w:overflowPunct w:val="0"/>
        <w:ind w:left="117"/>
        <w:jc w:val="both"/>
        <w:rPr>
          <w:i/>
          <w:iCs/>
        </w:rPr>
      </w:pPr>
      <w:r w:rsidRPr="006B3E84">
        <w:rPr>
          <w:i/>
          <w:iCs/>
        </w:rPr>
        <w:t>Imię</w:t>
      </w:r>
      <w:r w:rsidRPr="006B3E84">
        <w:rPr>
          <w:i/>
          <w:iCs/>
          <w:spacing w:val="-8"/>
        </w:rPr>
        <w:t xml:space="preserve"> </w:t>
      </w:r>
      <w:r w:rsidRPr="006B3E84">
        <w:rPr>
          <w:i/>
          <w:iCs/>
        </w:rPr>
        <w:t>i</w:t>
      </w:r>
      <w:r w:rsidRPr="006B3E84">
        <w:rPr>
          <w:i/>
          <w:iCs/>
          <w:spacing w:val="-8"/>
        </w:rPr>
        <w:t xml:space="preserve"> </w:t>
      </w:r>
      <w:r w:rsidRPr="006B3E84">
        <w:rPr>
          <w:i/>
          <w:iCs/>
          <w:spacing w:val="-1"/>
        </w:rPr>
        <w:t>nazwisko</w:t>
      </w:r>
      <w:r w:rsidRPr="006B3E84">
        <w:rPr>
          <w:i/>
          <w:iCs/>
          <w:spacing w:val="-7"/>
        </w:rPr>
        <w:t xml:space="preserve"> </w:t>
      </w:r>
      <w:r w:rsidRPr="006B3E84">
        <w:rPr>
          <w:i/>
          <w:iCs/>
          <w:spacing w:val="-2"/>
        </w:rPr>
        <w:t>Wykonawcy</w:t>
      </w:r>
    </w:p>
    <w:p w:rsidR="009305C3" w:rsidRPr="006B3E84" w:rsidRDefault="009305C3" w:rsidP="009305C3">
      <w:pPr>
        <w:kinsoku w:val="0"/>
        <w:overflowPunct w:val="0"/>
        <w:spacing w:line="200" w:lineRule="exact"/>
        <w:jc w:val="both"/>
      </w:pPr>
    </w:p>
    <w:p w:rsidR="009305C3" w:rsidRPr="006B3E84" w:rsidRDefault="009305C3" w:rsidP="009305C3">
      <w:pPr>
        <w:kinsoku w:val="0"/>
        <w:overflowPunct w:val="0"/>
        <w:spacing w:before="8" w:line="220" w:lineRule="exact"/>
        <w:jc w:val="both"/>
      </w:pPr>
    </w:p>
    <w:p w:rsidR="009305C3" w:rsidRDefault="009305C3" w:rsidP="009305C3">
      <w:pPr>
        <w:kinsoku w:val="0"/>
        <w:overflowPunct w:val="0"/>
        <w:ind w:left="117"/>
        <w:jc w:val="both"/>
      </w:pPr>
      <w:r>
        <w:t>…………………………………………………………………………</w:t>
      </w:r>
    </w:p>
    <w:p w:rsidR="009305C3" w:rsidRPr="00FB0553" w:rsidRDefault="009305C3" w:rsidP="009305C3">
      <w:pPr>
        <w:kinsoku w:val="0"/>
        <w:overflowPunct w:val="0"/>
        <w:ind w:left="117"/>
        <w:jc w:val="both"/>
        <w:rPr>
          <w:i/>
          <w:iCs/>
          <w:spacing w:val="-2"/>
        </w:rPr>
      </w:pPr>
      <w:r w:rsidRPr="006B3E84">
        <w:rPr>
          <w:i/>
          <w:iCs/>
          <w:spacing w:val="-2"/>
        </w:rPr>
        <w:t>adres</w:t>
      </w:r>
      <w:r w:rsidRPr="006B3E84">
        <w:rPr>
          <w:i/>
          <w:iCs/>
          <w:spacing w:val="-14"/>
        </w:rPr>
        <w:t xml:space="preserve"> </w:t>
      </w:r>
      <w:r w:rsidRPr="006B3E84">
        <w:rPr>
          <w:i/>
          <w:iCs/>
        </w:rPr>
        <w:t>zamieszkania</w:t>
      </w:r>
      <w:r w:rsidRPr="006B3E84">
        <w:rPr>
          <w:i/>
          <w:iCs/>
          <w:spacing w:val="-14"/>
        </w:rPr>
        <w:t xml:space="preserve"> </w:t>
      </w:r>
      <w:r w:rsidRPr="006B3E84">
        <w:rPr>
          <w:i/>
          <w:iCs/>
          <w:spacing w:val="-2"/>
        </w:rPr>
        <w:t>Wykonawcy</w:t>
      </w:r>
    </w:p>
    <w:p w:rsidR="009305C3" w:rsidRPr="006B3E84" w:rsidRDefault="009305C3" w:rsidP="009305C3">
      <w:pPr>
        <w:kinsoku w:val="0"/>
        <w:overflowPunct w:val="0"/>
        <w:spacing w:before="4" w:line="160" w:lineRule="exact"/>
        <w:jc w:val="both"/>
      </w:pPr>
    </w:p>
    <w:p w:rsidR="009305C3" w:rsidRDefault="009305C3" w:rsidP="009305C3">
      <w:pPr>
        <w:kinsoku w:val="0"/>
        <w:overflowPunct w:val="0"/>
        <w:spacing w:line="276" w:lineRule="auto"/>
        <w:jc w:val="both"/>
      </w:pPr>
    </w:p>
    <w:p w:rsidR="009305C3" w:rsidRPr="006B3E84" w:rsidRDefault="009305C3" w:rsidP="009305C3">
      <w:pPr>
        <w:kinsoku w:val="0"/>
        <w:overflowPunct w:val="0"/>
        <w:spacing w:line="276" w:lineRule="auto"/>
        <w:jc w:val="both"/>
      </w:pPr>
    </w:p>
    <w:p w:rsidR="009305C3" w:rsidRPr="006B3E84" w:rsidRDefault="009305C3" w:rsidP="009305C3">
      <w:pPr>
        <w:pStyle w:val="Nagwek21"/>
        <w:kinsoku w:val="0"/>
        <w:overflowPunct w:val="0"/>
        <w:spacing w:line="276" w:lineRule="auto"/>
        <w:ind w:left="779"/>
        <w:jc w:val="both"/>
        <w:rPr>
          <w:sz w:val="24"/>
          <w:szCs w:val="24"/>
        </w:rPr>
      </w:pPr>
      <w:r w:rsidRPr="006B3E84">
        <w:rPr>
          <w:sz w:val="24"/>
          <w:szCs w:val="24"/>
        </w:rPr>
        <w:t>OŚWI</w:t>
      </w:r>
      <w:r w:rsidRPr="006B3E84">
        <w:rPr>
          <w:spacing w:val="-1"/>
          <w:sz w:val="24"/>
          <w:szCs w:val="24"/>
        </w:rPr>
        <w:t>A</w:t>
      </w:r>
      <w:r w:rsidRPr="006B3E84">
        <w:rPr>
          <w:spacing w:val="-2"/>
          <w:sz w:val="24"/>
          <w:szCs w:val="24"/>
        </w:rPr>
        <w:t>DC</w:t>
      </w:r>
      <w:r w:rsidRPr="006B3E84">
        <w:rPr>
          <w:spacing w:val="-4"/>
          <w:sz w:val="24"/>
          <w:szCs w:val="24"/>
        </w:rPr>
        <w:t>Z</w:t>
      </w:r>
      <w:r w:rsidRPr="006B3E84">
        <w:rPr>
          <w:spacing w:val="-1"/>
          <w:sz w:val="24"/>
          <w:szCs w:val="24"/>
        </w:rPr>
        <w:t>E</w:t>
      </w:r>
      <w:r w:rsidRPr="006B3E84">
        <w:rPr>
          <w:spacing w:val="-2"/>
          <w:sz w:val="24"/>
          <w:szCs w:val="24"/>
        </w:rPr>
        <w:t>N</w:t>
      </w:r>
      <w:r w:rsidRPr="006B3E84">
        <w:rPr>
          <w:sz w:val="24"/>
          <w:szCs w:val="24"/>
        </w:rPr>
        <w:t>IE</w:t>
      </w:r>
      <w:r w:rsidRPr="006B3E84">
        <w:rPr>
          <w:spacing w:val="-5"/>
          <w:sz w:val="24"/>
          <w:szCs w:val="24"/>
        </w:rPr>
        <w:t xml:space="preserve"> O BRAKU POWIĄZAŃ OSOBOWYCH I KAPITAŁOWYCH Z </w:t>
      </w:r>
      <w:r w:rsidRPr="006B3E84">
        <w:rPr>
          <w:spacing w:val="-4"/>
          <w:sz w:val="24"/>
          <w:szCs w:val="24"/>
        </w:rPr>
        <w:t>Z</w:t>
      </w:r>
      <w:r w:rsidRPr="006B3E84">
        <w:rPr>
          <w:spacing w:val="-2"/>
          <w:sz w:val="24"/>
          <w:szCs w:val="24"/>
        </w:rPr>
        <w:t>A</w:t>
      </w:r>
      <w:r w:rsidRPr="006B3E84">
        <w:rPr>
          <w:sz w:val="24"/>
          <w:szCs w:val="24"/>
        </w:rPr>
        <w:t>M</w:t>
      </w:r>
      <w:r w:rsidRPr="006B3E84">
        <w:rPr>
          <w:spacing w:val="-25"/>
          <w:sz w:val="24"/>
          <w:szCs w:val="24"/>
        </w:rPr>
        <w:t>A</w:t>
      </w:r>
      <w:r w:rsidRPr="006B3E84">
        <w:rPr>
          <w:sz w:val="24"/>
          <w:szCs w:val="24"/>
        </w:rPr>
        <w:t>WIAJ</w:t>
      </w:r>
      <w:r w:rsidRPr="006B3E84">
        <w:rPr>
          <w:spacing w:val="-2"/>
          <w:sz w:val="24"/>
          <w:szCs w:val="24"/>
        </w:rPr>
        <w:t>ĄC</w:t>
      </w:r>
      <w:r w:rsidRPr="006B3E84">
        <w:rPr>
          <w:spacing w:val="1"/>
          <w:sz w:val="24"/>
          <w:szCs w:val="24"/>
        </w:rPr>
        <w:t>Y</w:t>
      </w:r>
      <w:r w:rsidRPr="006B3E84">
        <w:rPr>
          <w:sz w:val="24"/>
          <w:szCs w:val="24"/>
        </w:rPr>
        <w:t>M</w:t>
      </w:r>
    </w:p>
    <w:p w:rsidR="009305C3" w:rsidRPr="006B3E84" w:rsidRDefault="009305C3" w:rsidP="009305C3">
      <w:pPr>
        <w:kinsoku w:val="0"/>
        <w:overflowPunct w:val="0"/>
        <w:spacing w:before="3" w:line="276" w:lineRule="auto"/>
        <w:jc w:val="both"/>
      </w:pPr>
    </w:p>
    <w:p w:rsidR="009305C3" w:rsidRPr="006B3E84" w:rsidRDefault="009305C3" w:rsidP="009305C3">
      <w:pPr>
        <w:pStyle w:val="Tekstpodstawowy"/>
        <w:kinsoku w:val="0"/>
        <w:overflowPunct w:val="0"/>
        <w:spacing w:line="276" w:lineRule="auto"/>
        <w:ind w:left="117" w:right="121"/>
        <w:jc w:val="both"/>
        <w:rPr>
          <w:sz w:val="24"/>
          <w:szCs w:val="24"/>
        </w:rPr>
      </w:pPr>
      <w:r w:rsidRPr="006B3E84">
        <w:rPr>
          <w:spacing w:val="-1"/>
          <w:sz w:val="24"/>
          <w:szCs w:val="24"/>
        </w:rPr>
        <w:t>Niniejszym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oświadczam,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z w:val="24"/>
          <w:szCs w:val="24"/>
        </w:rPr>
        <w:t>że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nie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jestem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powiązany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osobowo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ani</w:t>
      </w:r>
      <w:r w:rsidRPr="006B3E84">
        <w:rPr>
          <w:spacing w:val="8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kapitałowo</w:t>
      </w:r>
      <w:r w:rsidRPr="006B3E84">
        <w:rPr>
          <w:spacing w:val="11"/>
          <w:sz w:val="24"/>
          <w:szCs w:val="24"/>
        </w:rPr>
        <w:t xml:space="preserve"> </w:t>
      </w:r>
      <w:r w:rsidRPr="006B3E84">
        <w:rPr>
          <w:sz w:val="24"/>
          <w:szCs w:val="24"/>
        </w:rPr>
        <w:t>z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Politechniką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3"/>
          <w:sz w:val="24"/>
          <w:szCs w:val="24"/>
        </w:rPr>
        <w:t>Warszawską,</w:t>
      </w:r>
      <w:r w:rsidRPr="006B3E84">
        <w:rPr>
          <w:spacing w:val="71"/>
          <w:sz w:val="24"/>
          <w:szCs w:val="24"/>
        </w:rPr>
        <w:t xml:space="preserve"> </w:t>
      </w:r>
      <w:r w:rsidRPr="006B3E84">
        <w:rPr>
          <w:sz w:val="24"/>
          <w:szCs w:val="24"/>
        </w:rPr>
        <w:t xml:space="preserve">Pl. </w:t>
      </w:r>
      <w:r w:rsidRPr="006B3E84">
        <w:rPr>
          <w:spacing w:val="-1"/>
          <w:sz w:val="24"/>
          <w:szCs w:val="24"/>
        </w:rPr>
        <w:t>Politechniki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z w:val="24"/>
          <w:szCs w:val="24"/>
        </w:rPr>
        <w:t xml:space="preserve">1, </w:t>
      </w:r>
      <w:r w:rsidRPr="006B3E84">
        <w:rPr>
          <w:spacing w:val="-1"/>
          <w:sz w:val="24"/>
          <w:szCs w:val="24"/>
        </w:rPr>
        <w:t>00-661</w:t>
      </w:r>
      <w:r w:rsidRPr="006B3E84">
        <w:rPr>
          <w:spacing w:val="-5"/>
          <w:sz w:val="24"/>
          <w:szCs w:val="24"/>
        </w:rPr>
        <w:t xml:space="preserve"> </w:t>
      </w:r>
      <w:r w:rsidRPr="006B3E84">
        <w:rPr>
          <w:spacing w:val="-3"/>
          <w:sz w:val="24"/>
          <w:szCs w:val="24"/>
        </w:rPr>
        <w:t>Warszawa,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tj</w:t>
      </w:r>
      <w:r>
        <w:rPr>
          <w:spacing w:val="-1"/>
          <w:sz w:val="24"/>
          <w:szCs w:val="24"/>
        </w:rPr>
        <w:t>.</w:t>
      </w:r>
      <w:r w:rsidRPr="006B3E84">
        <w:rPr>
          <w:spacing w:val="-1"/>
          <w:sz w:val="24"/>
          <w:szCs w:val="24"/>
        </w:rPr>
        <w:t>:</w:t>
      </w:r>
    </w:p>
    <w:p w:rsidR="009305C3" w:rsidRPr="006B3E84" w:rsidRDefault="009305C3" w:rsidP="009305C3">
      <w:pPr>
        <w:kinsoku w:val="0"/>
        <w:overflowPunct w:val="0"/>
        <w:spacing w:before="13" w:line="276" w:lineRule="auto"/>
        <w:jc w:val="both"/>
      </w:pPr>
    </w:p>
    <w:p w:rsidR="009305C3" w:rsidRPr="006B3E84" w:rsidRDefault="009305C3" w:rsidP="009305C3">
      <w:pPr>
        <w:pStyle w:val="Tekstpodstawowy"/>
        <w:kinsoku w:val="0"/>
        <w:overflowPunct w:val="0"/>
        <w:spacing w:line="276" w:lineRule="auto"/>
        <w:ind w:left="117" w:right="114"/>
        <w:jc w:val="both"/>
        <w:rPr>
          <w:sz w:val="24"/>
          <w:szCs w:val="24"/>
        </w:rPr>
      </w:pPr>
      <w:r w:rsidRPr="006B3E84">
        <w:rPr>
          <w:sz w:val="24"/>
          <w:szCs w:val="24"/>
        </w:rPr>
        <w:t>nie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posiadam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powiązań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między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Zamawiającym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z w:val="24"/>
          <w:szCs w:val="24"/>
        </w:rPr>
        <w:t>lub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2"/>
          <w:sz w:val="24"/>
          <w:szCs w:val="24"/>
        </w:rPr>
        <w:t>osobami</w:t>
      </w:r>
      <w:r w:rsidRPr="006B3E84">
        <w:rPr>
          <w:spacing w:val="8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upoważnionymi</w:t>
      </w:r>
      <w:r w:rsidRPr="006B3E84">
        <w:rPr>
          <w:spacing w:val="8"/>
          <w:sz w:val="24"/>
          <w:szCs w:val="24"/>
        </w:rPr>
        <w:t xml:space="preserve"> </w:t>
      </w:r>
      <w:r w:rsidRPr="006B3E84">
        <w:rPr>
          <w:sz w:val="24"/>
          <w:szCs w:val="24"/>
        </w:rPr>
        <w:t>do</w:t>
      </w:r>
      <w:r w:rsidRPr="006B3E84">
        <w:rPr>
          <w:spacing w:val="4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zaciągania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zobowiązań</w:t>
      </w:r>
      <w:r w:rsidRPr="006B3E84">
        <w:rPr>
          <w:spacing w:val="65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1"/>
          <w:sz w:val="24"/>
          <w:szCs w:val="24"/>
        </w:rPr>
        <w:t> </w:t>
      </w:r>
      <w:r w:rsidRPr="006B3E84">
        <w:rPr>
          <w:spacing w:val="-1"/>
          <w:sz w:val="24"/>
          <w:szCs w:val="24"/>
        </w:rPr>
        <w:t>imieniu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Zamawiającego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z w:val="24"/>
          <w:szCs w:val="24"/>
        </w:rPr>
        <w:t>lub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osobami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wykonującymi</w:t>
      </w:r>
      <w:r w:rsidRPr="006B3E84">
        <w:rPr>
          <w:spacing w:val="5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imieniu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Zamawiającego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czynności</w:t>
      </w:r>
      <w:r w:rsidRPr="006B3E84">
        <w:rPr>
          <w:spacing w:val="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związane</w:t>
      </w:r>
      <w:r w:rsidRPr="006B3E84">
        <w:rPr>
          <w:spacing w:val="2"/>
          <w:sz w:val="24"/>
          <w:szCs w:val="24"/>
        </w:rPr>
        <w:t xml:space="preserve"> </w:t>
      </w:r>
      <w:r w:rsidRPr="006B3E84">
        <w:rPr>
          <w:sz w:val="24"/>
          <w:szCs w:val="24"/>
        </w:rPr>
        <w:t>z</w:t>
      </w:r>
      <w:r w:rsidRPr="006B3E84">
        <w:rPr>
          <w:spacing w:val="51"/>
          <w:sz w:val="24"/>
          <w:szCs w:val="24"/>
        </w:rPr>
        <w:t> </w:t>
      </w:r>
      <w:r w:rsidRPr="006B3E84">
        <w:rPr>
          <w:spacing w:val="-1"/>
          <w:sz w:val="24"/>
          <w:szCs w:val="24"/>
        </w:rPr>
        <w:t>przygotowaniem</w:t>
      </w:r>
      <w:r w:rsidRPr="006B3E84">
        <w:rPr>
          <w:spacing w:val="32"/>
          <w:sz w:val="24"/>
          <w:szCs w:val="24"/>
        </w:rPr>
        <w:t xml:space="preserve"> </w:t>
      </w:r>
      <w:r w:rsidRPr="006B3E84">
        <w:rPr>
          <w:sz w:val="24"/>
          <w:szCs w:val="24"/>
        </w:rPr>
        <w:t>i</w:t>
      </w:r>
      <w:r w:rsidRPr="006B3E84">
        <w:rPr>
          <w:spacing w:val="36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przeprowadzeniem</w:t>
      </w:r>
      <w:r w:rsidRPr="006B3E84">
        <w:rPr>
          <w:spacing w:val="3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procedury</w:t>
      </w:r>
      <w:r w:rsidRPr="006B3E84">
        <w:rPr>
          <w:spacing w:val="3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wyboru</w:t>
      </w:r>
      <w:r w:rsidRPr="006B3E84">
        <w:rPr>
          <w:spacing w:val="35"/>
          <w:sz w:val="24"/>
          <w:szCs w:val="24"/>
        </w:rPr>
        <w:t xml:space="preserve"> </w:t>
      </w:r>
      <w:r w:rsidRPr="006B3E84">
        <w:rPr>
          <w:spacing w:val="-4"/>
          <w:sz w:val="24"/>
          <w:szCs w:val="24"/>
        </w:rPr>
        <w:t>Wykonawcy,</w:t>
      </w:r>
      <w:r w:rsidRPr="006B3E84">
        <w:rPr>
          <w:spacing w:val="35"/>
          <w:sz w:val="24"/>
          <w:szCs w:val="24"/>
        </w:rPr>
        <w:t xml:space="preserve"> </w:t>
      </w:r>
      <w:r w:rsidRPr="006B3E84">
        <w:rPr>
          <w:sz w:val="24"/>
          <w:szCs w:val="24"/>
        </w:rPr>
        <w:t>polegającymi</w:t>
      </w:r>
      <w:r w:rsidRPr="006B3E84">
        <w:rPr>
          <w:spacing w:val="36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34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szczególności</w:t>
      </w:r>
      <w:r w:rsidRPr="006B3E84">
        <w:rPr>
          <w:spacing w:val="69"/>
          <w:sz w:val="24"/>
          <w:szCs w:val="24"/>
        </w:rPr>
        <w:t xml:space="preserve"> </w:t>
      </w:r>
      <w:r w:rsidRPr="006B3E84">
        <w:rPr>
          <w:sz w:val="24"/>
          <w:szCs w:val="24"/>
        </w:rPr>
        <w:t>na:</w:t>
      </w:r>
    </w:p>
    <w:p w:rsidR="009305C3" w:rsidRPr="006B3E84" w:rsidRDefault="009305C3" w:rsidP="009305C3">
      <w:pPr>
        <w:kinsoku w:val="0"/>
        <w:overflowPunct w:val="0"/>
        <w:spacing w:before="11" w:line="276" w:lineRule="auto"/>
        <w:jc w:val="both"/>
      </w:pPr>
    </w:p>
    <w:p w:rsidR="009305C3" w:rsidRPr="006B3E84" w:rsidRDefault="009305C3" w:rsidP="009305C3">
      <w:pPr>
        <w:pStyle w:val="Tekstpodstawowy"/>
        <w:numPr>
          <w:ilvl w:val="0"/>
          <w:numId w:val="3"/>
        </w:numPr>
        <w:tabs>
          <w:tab w:val="left" w:pos="545"/>
        </w:tabs>
        <w:kinsoku w:val="0"/>
        <w:overflowPunct w:val="0"/>
        <w:spacing w:line="276" w:lineRule="auto"/>
        <w:ind w:hanging="401"/>
        <w:jc w:val="both"/>
        <w:rPr>
          <w:spacing w:val="-1"/>
          <w:sz w:val="24"/>
          <w:szCs w:val="24"/>
        </w:rPr>
      </w:pPr>
      <w:r w:rsidRPr="006B3E84">
        <w:rPr>
          <w:spacing w:val="-1"/>
          <w:sz w:val="24"/>
          <w:szCs w:val="24"/>
        </w:rPr>
        <w:t>uczestniczeniu</w:t>
      </w:r>
      <w:r w:rsidRPr="006B3E84">
        <w:rPr>
          <w:spacing w:val="-3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-1"/>
          <w:sz w:val="24"/>
          <w:szCs w:val="24"/>
        </w:rPr>
        <w:t xml:space="preserve"> spółce</w:t>
      </w:r>
      <w:r w:rsidRPr="006B3E84">
        <w:rPr>
          <w:spacing w:val="-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jako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wspólnik</w:t>
      </w:r>
      <w:r w:rsidRPr="006B3E84">
        <w:rPr>
          <w:spacing w:val="-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spółki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cywilnej</w:t>
      </w:r>
      <w:r w:rsidRPr="006B3E84">
        <w:rPr>
          <w:spacing w:val="-2"/>
          <w:sz w:val="24"/>
          <w:szCs w:val="24"/>
        </w:rPr>
        <w:t xml:space="preserve"> </w:t>
      </w:r>
      <w:r w:rsidRPr="006B3E84">
        <w:rPr>
          <w:sz w:val="24"/>
          <w:szCs w:val="24"/>
        </w:rPr>
        <w:t xml:space="preserve">lub </w:t>
      </w:r>
      <w:r w:rsidRPr="006B3E84">
        <w:rPr>
          <w:spacing w:val="-1"/>
          <w:sz w:val="24"/>
          <w:szCs w:val="24"/>
        </w:rPr>
        <w:t>spółki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osobowej;</w:t>
      </w:r>
    </w:p>
    <w:p w:rsidR="009305C3" w:rsidRPr="006B3E84" w:rsidRDefault="009305C3" w:rsidP="009305C3">
      <w:pPr>
        <w:pStyle w:val="Tekstpodstawowy"/>
        <w:numPr>
          <w:ilvl w:val="0"/>
          <w:numId w:val="3"/>
        </w:numPr>
        <w:tabs>
          <w:tab w:val="left" w:pos="519"/>
        </w:tabs>
        <w:kinsoku w:val="0"/>
        <w:overflowPunct w:val="0"/>
        <w:spacing w:before="66" w:line="276" w:lineRule="auto"/>
        <w:ind w:hanging="401"/>
        <w:jc w:val="both"/>
        <w:rPr>
          <w:spacing w:val="-1"/>
          <w:sz w:val="24"/>
          <w:szCs w:val="24"/>
        </w:rPr>
      </w:pPr>
      <w:r w:rsidRPr="006B3E84">
        <w:rPr>
          <w:spacing w:val="-1"/>
          <w:sz w:val="24"/>
          <w:szCs w:val="24"/>
        </w:rPr>
        <w:t>posiadaniu</w:t>
      </w:r>
      <w:r w:rsidRPr="006B3E84">
        <w:rPr>
          <w:sz w:val="24"/>
          <w:szCs w:val="24"/>
        </w:rPr>
        <w:t xml:space="preserve"> co</w:t>
      </w:r>
      <w:r w:rsidRPr="006B3E84">
        <w:rPr>
          <w:spacing w:val="-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najmniej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10%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udziałów lub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akcji;</w:t>
      </w:r>
    </w:p>
    <w:p w:rsidR="009305C3" w:rsidRPr="006B3E84" w:rsidRDefault="009305C3" w:rsidP="009305C3">
      <w:pPr>
        <w:pStyle w:val="Tekstpodstawowy"/>
        <w:numPr>
          <w:ilvl w:val="0"/>
          <w:numId w:val="3"/>
        </w:numPr>
        <w:tabs>
          <w:tab w:val="left" w:pos="519"/>
        </w:tabs>
        <w:kinsoku w:val="0"/>
        <w:overflowPunct w:val="0"/>
        <w:spacing w:before="66" w:line="276" w:lineRule="auto"/>
        <w:ind w:hanging="401"/>
        <w:jc w:val="both"/>
        <w:rPr>
          <w:spacing w:val="-1"/>
          <w:sz w:val="24"/>
          <w:szCs w:val="24"/>
        </w:rPr>
      </w:pPr>
      <w:r w:rsidRPr="006B3E84">
        <w:rPr>
          <w:spacing w:val="-1"/>
          <w:sz w:val="24"/>
          <w:szCs w:val="24"/>
        </w:rPr>
        <w:t>pełnieniu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funkcji</w:t>
      </w:r>
      <w:r w:rsidRPr="006B3E84">
        <w:rPr>
          <w:spacing w:val="-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członka</w:t>
      </w:r>
      <w:r w:rsidRPr="006B3E84">
        <w:rPr>
          <w:sz w:val="24"/>
          <w:szCs w:val="24"/>
        </w:rPr>
        <w:t xml:space="preserve"> </w:t>
      </w:r>
      <w:r w:rsidRPr="006B3E84">
        <w:rPr>
          <w:spacing w:val="-2"/>
          <w:sz w:val="24"/>
          <w:szCs w:val="24"/>
        </w:rPr>
        <w:t>organu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nadzorczego</w:t>
      </w:r>
      <w:r w:rsidRPr="006B3E84">
        <w:rPr>
          <w:sz w:val="24"/>
          <w:szCs w:val="24"/>
        </w:rPr>
        <w:t xml:space="preserve"> lub </w:t>
      </w:r>
      <w:r w:rsidRPr="006B3E84">
        <w:rPr>
          <w:spacing w:val="-1"/>
          <w:sz w:val="24"/>
          <w:szCs w:val="24"/>
        </w:rPr>
        <w:t>zarządzającego,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prokurenta,</w:t>
      </w:r>
      <w:r w:rsidRPr="006B3E84">
        <w:rPr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pełnomocnika</w:t>
      </w:r>
    </w:p>
    <w:p w:rsidR="009305C3" w:rsidRPr="006B3E84" w:rsidRDefault="009305C3" w:rsidP="009305C3">
      <w:pPr>
        <w:pStyle w:val="Tekstpodstawowy"/>
        <w:numPr>
          <w:ilvl w:val="0"/>
          <w:numId w:val="3"/>
        </w:numPr>
        <w:tabs>
          <w:tab w:val="left" w:pos="519"/>
        </w:tabs>
        <w:kinsoku w:val="0"/>
        <w:overflowPunct w:val="0"/>
        <w:spacing w:before="66" w:line="276" w:lineRule="auto"/>
        <w:ind w:right="119" w:hanging="401"/>
        <w:jc w:val="both"/>
        <w:rPr>
          <w:sz w:val="24"/>
          <w:szCs w:val="24"/>
        </w:rPr>
      </w:pPr>
      <w:r w:rsidRPr="006B3E84">
        <w:rPr>
          <w:spacing w:val="-1"/>
          <w:sz w:val="24"/>
          <w:szCs w:val="24"/>
        </w:rPr>
        <w:t>pozostawaniu</w:t>
      </w:r>
      <w:r w:rsidRPr="006B3E84">
        <w:rPr>
          <w:spacing w:val="9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9"/>
          <w:sz w:val="24"/>
          <w:szCs w:val="24"/>
        </w:rPr>
        <w:t xml:space="preserve"> </w:t>
      </w:r>
      <w:r w:rsidRPr="006B3E84">
        <w:rPr>
          <w:spacing w:val="-2"/>
          <w:sz w:val="24"/>
          <w:szCs w:val="24"/>
        </w:rPr>
        <w:t>związku</w:t>
      </w:r>
      <w:r w:rsidRPr="006B3E84">
        <w:rPr>
          <w:spacing w:val="9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małżeńskim,</w:t>
      </w:r>
      <w:r w:rsidRPr="006B3E84">
        <w:rPr>
          <w:spacing w:val="9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8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stosunku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pokrewieństwa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z w:val="24"/>
          <w:szCs w:val="24"/>
        </w:rPr>
        <w:t>lub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powinowactwa</w:t>
      </w:r>
      <w:r w:rsidRPr="006B3E84">
        <w:rPr>
          <w:spacing w:val="7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8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linii</w:t>
      </w:r>
      <w:r w:rsidRPr="006B3E84">
        <w:rPr>
          <w:spacing w:val="6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prostej,</w:t>
      </w:r>
      <w:r w:rsidRPr="006B3E84">
        <w:rPr>
          <w:spacing w:val="40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pokrewieństwa</w:t>
      </w:r>
      <w:r w:rsidRPr="006B3E84">
        <w:rPr>
          <w:spacing w:val="38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lub</w:t>
      </w:r>
      <w:r w:rsidRPr="006B3E84">
        <w:rPr>
          <w:spacing w:val="40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powinowactwa</w:t>
      </w:r>
      <w:r w:rsidRPr="006B3E84">
        <w:rPr>
          <w:spacing w:val="41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39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linii</w:t>
      </w:r>
      <w:r w:rsidRPr="006B3E84">
        <w:rPr>
          <w:spacing w:val="41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bocznej</w:t>
      </w:r>
      <w:r w:rsidRPr="006B3E84">
        <w:rPr>
          <w:spacing w:val="43"/>
          <w:sz w:val="24"/>
          <w:szCs w:val="24"/>
        </w:rPr>
        <w:t xml:space="preserve"> </w:t>
      </w:r>
      <w:r w:rsidRPr="006B3E84">
        <w:rPr>
          <w:sz w:val="24"/>
          <w:szCs w:val="24"/>
        </w:rPr>
        <w:t>do</w:t>
      </w:r>
      <w:r w:rsidRPr="006B3E84">
        <w:rPr>
          <w:spacing w:val="40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drugiego</w:t>
      </w:r>
      <w:r w:rsidRPr="006B3E84">
        <w:rPr>
          <w:spacing w:val="40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stopnia</w:t>
      </w:r>
      <w:r w:rsidRPr="006B3E84">
        <w:rPr>
          <w:spacing w:val="41"/>
          <w:sz w:val="24"/>
          <w:szCs w:val="24"/>
        </w:rPr>
        <w:t xml:space="preserve"> </w:t>
      </w:r>
      <w:r w:rsidRPr="006B3E84">
        <w:rPr>
          <w:sz w:val="24"/>
          <w:szCs w:val="24"/>
        </w:rPr>
        <w:t>lub</w:t>
      </w:r>
      <w:r w:rsidRPr="006B3E84">
        <w:rPr>
          <w:spacing w:val="40"/>
          <w:sz w:val="24"/>
          <w:szCs w:val="24"/>
        </w:rPr>
        <w:t xml:space="preserve"> </w:t>
      </w:r>
      <w:r w:rsidRPr="006B3E84">
        <w:rPr>
          <w:sz w:val="24"/>
          <w:szCs w:val="24"/>
        </w:rPr>
        <w:t>w</w:t>
      </w:r>
      <w:r w:rsidRPr="006B3E84">
        <w:rPr>
          <w:spacing w:val="39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stosunku</w:t>
      </w:r>
      <w:r w:rsidRPr="006B3E84">
        <w:rPr>
          <w:spacing w:val="47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przysposobienia,</w:t>
      </w:r>
      <w:r w:rsidRPr="006B3E84">
        <w:rPr>
          <w:spacing w:val="-2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opieki</w:t>
      </w:r>
      <w:r w:rsidRPr="006B3E84">
        <w:rPr>
          <w:spacing w:val="1"/>
          <w:sz w:val="24"/>
          <w:szCs w:val="24"/>
        </w:rPr>
        <w:t xml:space="preserve"> </w:t>
      </w:r>
      <w:r w:rsidRPr="006B3E84">
        <w:rPr>
          <w:sz w:val="24"/>
          <w:szCs w:val="24"/>
        </w:rPr>
        <w:t>lub</w:t>
      </w:r>
      <w:r w:rsidRPr="006B3E84">
        <w:rPr>
          <w:spacing w:val="-3"/>
          <w:sz w:val="24"/>
          <w:szCs w:val="24"/>
        </w:rPr>
        <w:t xml:space="preserve"> </w:t>
      </w:r>
      <w:r w:rsidRPr="006B3E84">
        <w:rPr>
          <w:spacing w:val="-1"/>
          <w:sz w:val="24"/>
          <w:szCs w:val="24"/>
        </w:rPr>
        <w:t>kurateli.</w:t>
      </w:r>
    </w:p>
    <w:p w:rsidR="009305C3" w:rsidRPr="006B3E84" w:rsidRDefault="009305C3" w:rsidP="009305C3">
      <w:pPr>
        <w:kinsoku w:val="0"/>
        <w:overflowPunct w:val="0"/>
        <w:spacing w:line="220" w:lineRule="exact"/>
        <w:jc w:val="both"/>
      </w:pPr>
    </w:p>
    <w:p w:rsidR="009305C3" w:rsidRPr="006B3E84" w:rsidRDefault="009305C3" w:rsidP="009305C3">
      <w:pPr>
        <w:kinsoku w:val="0"/>
        <w:overflowPunct w:val="0"/>
        <w:ind w:right="118"/>
        <w:jc w:val="right"/>
        <w:rPr>
          <w:i/>
          <w:iCs/>
        </w:rPr>
      </w:pPr>
      <w:r w:rsidRPr="006B3E84">
        <w:rPr>
          <w:w w:val="95"/>
        </w:rPr>
        <w:t>……………….………………………………………………</w:t>
      </w:r>
    </w:p>
    <w:p w:rsidR="009305C3" w:rsidRDefault="009305C3" w:rsidP="009305C3">
      <w:pPr>
        <w:kinsoku w:val="0"/>
        <w:overflowPunct w:val="0"/>
        <w:spacing w:before="3"/>
        <w:ind w:right="1136"/>
        <w:jc w:val="right"/>
      </w:pPr>
      <w:r w:rsidRPr="006B3E84">
        <w:rPr>
          <w:i/>
          <w:iCs/>
        </w:rPr>
        <w:t>podpis</w:t>
      </w:r>
      <w:r w:rsidRPr="006B3E84">
        <w:rPr>
          <w:i/>
          <w:iCs/>
          <w:spacing w:val="-21"/>
        </w:rPr>
        <w:t xml:space="preserve"> </w:t>
      </w:r>
      <w:r w:rsidRPr="006B3E84">
        <w:rPr>
          <w:i/>
          <w:iCs/>
          <w:spacing w:val="-3"/>
        </w:rPr>
        <w:t>Wykonawcy</w:t>
      </w:r>
    </w:p>
    <w:p w:rsidR="008D2DFF" w:rsidRDefault="008D2DFF"/>
    <w:sectPr w:rsidR="008D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518" w:hanging="428"/>
      </w:pPr>
      <w:rPr>
        <w:rFonts w:ascii="Times New Roman" w:hAnsi="Times New Roman" w:cs="Times New Roman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tabs>
          <w:tab w:val="num" w:pos="0"/>
        </w:tabs>
        <w:ind w:left="1414" w:hanging="428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2311" w:hanging="428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3208" w:hanging="428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4105" w:hanging="428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5002" w:hanging="428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899" w:hanging="428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795" w:hanging="428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692" w:hanging="428"/>
      </w:pPr>
      <w:rPr>
        <w:rFonts w:ascii="Times New Roman" w:hAnsi="Times New Roman"/>
      </w:rPr>
    </w:lvl>
  </w:abstractNum>
  <w:abstractNum w:abstractNumId="1" w15:restartNumberingAfterBreak="0">
    <w:nsid w:val="00000014"/>
    <w:multiLevelType w:val="multilevel"/>
    <w:tmpl w:val="00000014"/>
    <w:name w:val="WW8Num19"/>
    <w:lvl w:ilvl="0">
      <w:start w:val="9"/>
      <w:numFmt w:val="decimal"/>
      <w:lvlText w:val="%1."/>
      <w:lvlJc w:val="left"/>
      <w:pPr>
        <w:tabs>
          <w:tab w:val="num" w:pos="0"/>
        </w:tabs>
        <w:ind w:left="518" w:hanging="428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825" w:hanging="284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1780" w:hanging="284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736" w:hanging="284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692" w:hanging="284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48" w:hanging="284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603" w:hanging="284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559" w:hanging="284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515" w:hanging="284"/>
      </w:pPr>
      <w:rPr>
        <w:rFonts w:ascii="Times New Roman" w:hAnsi="Times New Roman"/>
      </w:rPr>
    </w:lvl>
  </w:abstractNum>
  <w:abstractNum w:abstractNumId="2" w15:restartNumberingAfterBreak="0">
    <w:nsid w:val="00000015"/>
    <w:multiLevelType w:val="multilevel"/>
    <w:tmpl w:val="00000015"/>
    <w:name w:val="WW8Num20"/>
    <w:lvl w:ilvl="0">
      <w:start w:val="1"/>
      <w:numFmt w:val="lowerRoman"/>
      <w:lvlText w:val="%1."/>
      <w:lvlJc w:val="left"/>
      <w:pPr>
        <w:tabs>
          <w:tab w:val="num" w:pos="708"/>
        </w:tabs>
        <w:ind w:left="518" w:hanging="428"/>
      </w:pPr>
      <w:rPr>
        <w:rFonts w:ascii="Times New Roman" w:hAnsi="Times New Roman" w:cs="Times New Roman"/>
        <w:b w:val="0"/>
        <w:bCs w:val="0"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77" w:hanging="360"/>
      </w:pPr>
      <w:rPr>
        <w:strike w:val="0"/>
        <w:dstrike w:val="0"/>
      </w:rPr>
    </w:lvl>
    <w:lvl w:ilvl="2">
      <w:numFmt w:val="bullet"/>
      <w:lvlText w:val="•"/>
      <w:lvlJc w:val="left"/>
      <w:pPr>
        <w:tabs>
          <w:tab w:val="num" w:pos="0"/>
        </w:tabs>
        <w:ind w:left="1510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502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494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486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478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70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462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3"/>
    <w:rsid w:val="0028228D"/>
    <w:rsid w:val="008D2DFF"/>
    <w:rsid w:val="0093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EED60-CA01-4938-A392-69FBC04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0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rsid w:val="009305C3"/>
    <w:pPr>
      <w:widowControl w:val="0"/>
      <w:suppressAutoHyphens/>
      <w:autoSpaceDE w:val="0"/>
      <w:ind w:left="117"/>
    </w:pPr>
    <w:rPr>
      <w:b/>
      <w:bCs/>
      <w:sz w:val="22"/>
      <w:szCs w:val="22"/>
      <w:lang w:eastAsia="ar-SA"/>
    </w:rPr>
  </w:style>
  <w:style w:type="paragraph" w:styleId="Zwykytekst">
    <w:name w:val="Plain Text"/>
    <w:basedOn w:val="Normalny"/>
    <w:link w:val="ZwykytekstZnak"/>
    <w:rsid w:val="009305C3"/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305C3"/>
    <w:rPr>
      <w:rFonts w:ascii="Courier New" w:eastAsia="Calibri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305C3"/>
    <w:pPr>
      <w:widowControl w:val="0"/>
      <w:suppressAutoHyphens/>
      <w:autoSpaceDE w:val="0"/>
      <w:ind w:left="825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305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1">
    <w:name w:val="Nagłówek 11"/>
    <w:basedOn w:val="Normalny"/>
    <w:rsid w:val="009305C3"/>
    <w:pPr>
      <w:widowControl w:val="0"/>
      <w:suppressAutoHyphens/>
      <w:autoSpaceDE w:val="0"/>
      <w:ind w:left="282"/>
    </w:pPr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Kowalska</dc:creator>
  <cp:keywords/>
  <dc:description/>
  <cp:lastModifiedBy>Małgorzata Kowalska</cp:lastModifiedBy>
  <cp:revision>3</cp:revision>
  <dcterms:created xsi:type="dcterms:W3CDTF">2018-03-15T12:21:00Z</dcterms:created>
  <dcterms:modified xsi:type="dcterms:W3CDTF">2018-03-15T12:58:00Z</dcterms:modified>
</cp:coreProperties>
</file>